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24"/>
        </w:tabs>
        <w:rPr>
          <w:rFonts w:hint="default" w:ascii="Calibri" w:hAnsi="Calibri" w:cs="Calibri"/>
          <w:b w:val="0"/>
          <w:bCs w:val="0"/>
          <w:sz w:val="24"/>
          <w:szCs w:val="24"/>
        </w:rPr>
      </w:pPr>
      <w:r>
        <w:rPr>
          <w:rFonts w:hint="default" w:ascii="Calibri" w:hAnsi="Calibri" w:cs="Calibri"/>
          <w:b w:val="0"/>
          <w:bCs w:val="0"/>
          <w:sz w:val="24"/>
          <w:szCs w:val="24"/>
          <w:lang w:val="en-GB"/>
        </w:rPr>
        <w:t xml:space="preserve">Name :- </w:t>
      </w:r>
      <w:r>
        <w:rPr>
          <w:rFonts w:hint="default" w:ascii="Calibri" w:hAnsi="Calibri" w:cs="Calibri"/>
          <w:b w:val="0"/>
          <w:bCs w:val="0"/>
          <w:sz w:val="24"/>
          <w:szCs w:val="24"/>
        </w:rPr>
        <w:t>Katta divya</w:t>
      </w:r>
      <w:r>
        <w:rPr>
          <w:rFonts w:hint="default" w:ascii="Calibri" w:hAnsi="Calibri" w:cs="Calibri"/>
          <w:b w:val="0"/>
          <w:bCs w:val="0"/>
          <w:sz w:val="24"/>
          <w:szCs w:val="24"/>
        </w:rPr>
        <w:tab/>
      </w:r>
    </w:p>
    <w:p>
      <w:pPr>
        <w:rPr>
          <w:rFonts w:hint="default" w:ascii="Calibri" w:hAnsi="Calibri" w:cs="Calibri"/>
          <w:b w:val="0"/>
          <w:bCs w:val="0"/>
          <w:sz w:val="24"/>
          <w:szCs w:val="24"/>
        </w:rPr>
      </w:pPr>
      <w:r>
        <w:rPr>
          <w:rFonts w:hint="default" w:ascii="Calibri" w:hAnsi="Calibri" w:cs="Calibri"/>
          <w:b w:val="0"/>
          <w:bCs w:val="0"/>
          <w:sz w:val="24"/>
          <w:szCs w:val="24"/>
        </w:rPr>
        <w:t>Mb: +91- 7680895447</w:t>
      </w:r>
    </w:p>
    <w:p>
      <w:pPr>
        <w:rPr>
          <w:rFonts w:hint="default" w:ascii="Calibri" w:hAnsi="Calibri" w:cs="Calibri"/>
          <w:b w:val="0"/>
          <w:bCs w:val="0"/>
          <w:sz w:val="24"/>
          <w:szCs w:val="24"/>
        </w:rPr>
      </w:pPr>
      <w:r>
        <w:rPr>
          <w:rFonts w:hint="default" w:ascii="Calibri" w:hAnsi="Calibri" w:cs="Calibri"/>
          <w:b w:val="0"/>
          <w:bCs w:val="0"/>
          <w:sz w:val="24"/>
          <w:szCs w:val="24"/>
        </w:rPr>
        <w:t>E-Mail: KattadivyaUI@gmail.com</w:t>
      </w:r>
    </w:p>
    <w:p>
      <w:pPr>
        <w:pBdr>
          <w:bottom w:val="double" w:color="000000" w:sz="2" w:space="1"/>
        </w:pBdr>
        <w:rPr>
          <w:rFonts w:hint="default" w:ascii="Calibri" w:hAnsi="Calibri" w:cs="Calibri"/>
          <w:b w:val="0"/>
          <w:bCs w:val="0"/>
          <w:sz w:val="24"/>
          <w:szCs w:val="24"/>
          <w:lang w:val="pt-BR"/>
        </w:rPr>
      </w:pPr>
    </w:p>
    <w:p>
      <w:pPr>
        <w:rPr>
          <w:rFonts w:hint="default" w:ascii="Calibri" w:hAnsi="Calibri" w:cs="Calibri"/>
          <w:b w:val="0"/>
          <w:bCs w:val="0"/>
          <w:sz w:val="24"/>
          <w:szCs w:val="24"/>
          <w:lang w:val="pt-BR"/>
        </w:rPr>
      </w:pPr>
    </w:p>
    <w:p>
      <w:pPr>
        <w:pBdr>
          <w:top w:val="single" w:color="000000" w:sz="4" w:space="1"/>
          <w:bottom w:val="single" w:color="000000" w:sz="4" w:space="1"/>
        </w:pBdr>
        <w:shd w:val="clear" w:color="auto" w:fill="BFBFBF"/>
        <w:rPr>
          <w:rFonts w:hint="default" w:ascii="Calibri" w:hAnsi="Calibri" w:cs="Calibri"/>
          <w:b w:val="0"/>
          <w:bCs w:val="0"/>
          <w:sz w:val="24"/>
          <w:szCs w:val="24"/>
        </w:rPr>
      </w:pPr>
      <w:r>
        <w:rPr>
          <w:rFonts w:hint="default" w:ascii="Calibri" w:hAnsi="Calibri" w:cs="Calibri"/>
          <w:b w:val="0"/>
          <w:bCs w:val="0"/>
          <w:sz w:val="24"/>
          <w:szCs w:val="24"/>
        </w:rPr>
        <w:t>Career Objective:</w:t>
      </w:r>
    </w:p>
    <w:p>
      <w:pPr>
        <w:spacing w:line="360" w:lineRule="auto"/>
        <w:jc w:val="both"/>
        <w:rPr>
          <w:rFonts w:hint="default" w:ascii="Calibri" w:hAnsi="Calibri" w:cs="Calibri"/>
          <w:b w:val="0"/>
          <w:bCs w:val="0"/>
          <w:sz w:val="24"/>
          <w:szCs w:val="24"/>
        </w:rPr>
      </w:pPr>
    </w:p>
    <w:p>
      <w:pPr>
        <w:ind w:firstLine="720"/>
        <w:jc w:val="both"/>
        <w:rPr>
          <w:rFonts w:hint="default" w:ascii="Calibri" w:hAnsi="Calibri" w:cs="Calibri"/>
          <w:b w:val="0"/>
          <w:bCs w:val="0"/>
          <w:sz w:val="24"/>
          <w:szCs w:val="24"/>
        </w:rPr>
      </w:pPr>
      <w:r>
        <w:rPr>
          <w:rFonts w:hint="default" w:ascii="Calibri" w:hAnsi="Calibri" w:cs="Calibri"/>
          <w:b w:val="0"/>
          <w:bCs w:val="0"/>
          <w:sz w:val="24"/>
          <w:szCs w:val="24"/>
        </w:rPr>
        <w:t>“</w:t>
      </w:r>
      <w:r>
        <w:rPr>
          <w:rFonts w:hint="default" w:ascii="Calibri" w:hAnsi="Calibri" w:cs="Calibri"/>
          <w:b w:val="0"/>
          <w:bCs w:val="0"/>
          <w:sz w:val="24"/>
          <w:szCs w:val="24"/>
        </w:rPr>
        <w:t>To work in association with professional groups who offer me the opportunity for career advancement and professional growth.</w:t>
      </w:r>
      <w:r>
        <w:rPr>
          <w:rFonts w:hint="default" w:ascii="Calibri" w:hAnsi="Calibri" w:cs="Calibri"/>
          <w:b w:val="0"/>
          <w:bCs w:val="0"/>
          <w:sz w:val="24"/>
          <w:szCs w:val="24"/>
        </w:rPr>
        <w:t>”</w:t>
      </w:r>
    </w:p>
    <w:p>
      <w:pPr>
        <w:ind w:left="3534" w:firstLine="720"/>
        <w:jc w:val="both"/>
        <w:rPr>
          <w:rFonts w:hint="default" w:ascii="Calibri" w:hAnsi="Calibri" w:cs="Calibri"/>
          <w:b w:val="0"/>
          <w:bCs w:val="0"/>
          <w:sz w:val="24"/>
          <w:szCs w:val="24"/>
        </w:rPr>
      </w:pPr>
    </w:p>
    <w:p>
      <w:pPr>
        <w:pBdr>
          <w:top w:val="single" w:color="000000" w:sz="4" w:space="1"/>
          <w:bottom w:val="single" w:color="000000" w:sz="4" w:space="1"/>
        </w:pBdr>
        <w:shd w:val="clear" w:color="auto" w:fill="BFBFBF"/>
        <w:rPr>
          <w:rFonts w:hint="default" w:ascii="Calibri" w:hAnsi="Calibri" w:cs="Calibri"/>
          <w:b w:val="0"/>
          <w:bCs w:val="0"/>
          <w:sz w:val="24"/>
          <w:szCs w:val="24"/>
        </w:rPr>
      </w:pPr>
      <w:r>
        <w:rPr>
          <w:rFonts w:hint="default" w:ascii="Calibri" w:hAnsi="Calibri" w:cs="Calibri"/>
          <w:b w:val="0"/>
          <w:bCs w:val="0"/>
          <w:sz w:val="24"/>
          <w:szCs w:val="24"/>
        </w:rPr>
        <w:t>Professional Summary:</w:t>
      </w:r>
    </w:p>
    <w:p>
      <w:pPr>
        <w:rPr>
          <w:rFonts w:hint="default" w:ascii="Calibri" w:hAnsi="Calibri" w:cs="Calibri"/>
          <w:b w:val="0"/>
          <w:bCs w:val="0"/>
          <w:sz w:val="24"/>
          <w:szCs w:val="24"/>
        </w:rPr>
      </w:pP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5+ years</w:t>
      </w:r>
      <w:r>
        <w:rPr>
          <w:rFonts w:hint="default" w:ascii="Calibri" w:hAnsi="Calibri" w:cs="Calibri"/>
          <w:b w:val="0"/>
          <w:bCs w:val="0"/>
          <w:sz w:val="24"/>
          <w:szCs w:val="24"/>
        </w:rPr>
        <w:t xml:space="preserve"> of Experience in </w:t>
      </w:r>
      <w:r>
        <w:rPr>
          <w:rFonts w:hint="default" w:ascii="Calibri" w:hAnsi="Calibri" w:cs="Calibri"/>
          <w:b w:val="0"/>
          <w:bCs w:val="0"/>
          <w:sz w:val="24"/>
          <w:szCs w:val="24"/>
        </w:rPr>
        <w:t>Information Technology and Web development.</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 xml:space="preserve">Experience in developing Web based and mobile based UI using </w:t>
      </w:r>
      <w:r>
        <w:rPr>
          <w:rFonts w:hint="default" w:ascii="Calibri" w:hAnsi="Calibri" w:cs="Calibri"/>
          <w:b w:val="0"/>
          <w:bCs w:val="0"/>
          <w:sz w:val="24"/>
          <w:szCs w:val="24"/>
        </w:rPr>
        <w:t>React Js, Redux,HTML5 and CSS3, Media Queries, Bootstrap, JavaScript, R</w:t>
      </w:r>
      <w:bookmarkStart w:id="0" w:name="_GoBack"/>
      <w:bookmarkEnd w:id="0"/>
      <w:r>
        <w:rPr>
          <w:rFonts w:hint="default" w:ascii="Calibri" w:hAnsi="Calibri" w:cs="Calibri"/>
          <w:b w:val="0"/>
          <w:bCs w:val="0"/>
          <w:sz w:val="24"/>
          <w:szCs w:val="24"/>
        </w:rPr>
        <w:t>edux</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Designed and coded with Responsive web design (RWD) using media queries.</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 xml:space="preserve">Good understanding and work Experience in </w:t>
      </w:r>
      <w:r>
        <w:rPr>
          <w:rFonts w:hint="default" w:ascii="Calibri" w:hAnsi="Calibri" w:cs="Calibri"/>
          <w:b w:val="0"/>
          <w:bCs w:val="0"/>
          <w:sz w:val="24"/>
          <w:szCs w:val="24"/>
        </w:rPr>
        <w:t>ES6</w:t>
      </w:r>
      <w:r>
        <w:rPr>
          <w:rFonts w:hint="default" w:ascii="Calibri" w:hAnsi="Calibri" w:cs="Calibri"/>
          <w:b w:val="0"/>
          <w:bCs w:val="0"/>
          <w:sz w:val="24"/>
          <w:szCs w:val="24"/>
        </w:rPr>
        <w:t xml:space="preserve"> and </w:t>
      </w:r>
      <w:r>
        <w:rPr>
          <w:rFonts w:hint="default" w:ascii="Calibri" w:hAnsi="Calibri" w:cs="Calibri"/>
          <w:b w:val="0"/>
          <w:bCs w:val="0"/>
          <w:sz w:val="24"/>
          <w:szCs w:val="24"/>
        </w:rPr>
        <w:t>ES5</w:t>
      </w:r>
      <w:r>
        <w:rPr>
          <w:rFonts w:hint="default" w:ascii="Calibri" w:hAnsi="Calibri" w:cs="Calibri"/>
          <w:b w:val="0"/>
          <w:bCs w:val="0"/>
          <w:sz w:val="24"/>
          <w:szCs w:val="24"/>
        </w:rPr>
        <w:t>.</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 xml:space="preserve">Implemented the service projects on the </w:t>
      </w:r>
      <w:r>
        <w:rPr>
          <w:rFonts w:hint="default" w:ascii="Calibri" w:hAnsi="Calibri" w:cs="Calibri"/>
          <w:b w:val="0"/>
          <w:bCs w:val="0"/>
          <w:sz w:val="24"/>
          <w:szCs w:val="24"/>
        </w:rPr>
        <w:t>Agile Methodology</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Excellent understanding of W3C recommendations and guidelines on web and accessibility standards.</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Have in-depth understanding of cross-browser compatibility and different screen resolutions (created UI compatible with all browsers)</w:t>
      </w:r>
    </w:p>
    <w:p>
      <w:pPr>
        <w:numPr>
          <w:ilvl w:val="0"/>
          <w:numId w:val="1"/>
        </w:numPr>
        <w:suppressAutoHyphens w:val="0"/>
        <w:rPr>
          <w:rFonts w:hint="default" w:ascii="Calibri" w:hAnsi="Calibri" w:cs="Calibri"/>
          <w:b w:val="0"/>
          <w:bCs w:val="0"/>
          <w:kern w:val="0"/>
          <w:sz w:val="24"/>
          <w:szCs w:val="24"/>
          <w:lang w:eastAsia="en-US"/>
        </w:rPr>
      </w:pPr>
      <w:r>
        <w:rPr>
          <w:rFonts w:hint="default" w:ascii="Calibri" w:hAnsi="Calibri" w:cs="Calibri"/>
          <w:b w:val="0"/>
          <w:bCs w:val="0"/>
          <w:sz w:val="24"/>
          <w:szCs w:val="24"/>
        </w:rPr>
        <w:t>Experience in solving issues regarding the Cross-Browser compatibility for the web Application.</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Extensively worked on building UI Components using React Js.</w:t>
      </w:r>
    </w:p>
    <w:p>
      <w:pPr>
        <w:numPr>
          <w:ilvl w:val="0"/>
          <w:numId w:val="1"/>
        </w:numPr>
        <w:suppressAutoHyphens w:val="0"/>
        <w:rPr>
          <w:rFonts w:hint="default" w:ascii="Calibri" w:hAnsi="Calibri" w:cs="Calibri"/>
          <w:b w:val="0"/>
          <w:bCs w:val="0"/>
          <w:kern w:val="0"/>
          <w:sz w:val="24"/>
          <w:szCs w:val="24"/>
          <w:lang w:eastAsia="en-US"/>
        </w:rPr>
      </w:pPr>
      <w:r>
        <w:rPr>
          <w:rFonts w:hint="default" w:ascii="Calibri" w:hAnsi="Calibri" w:cs="Calibri"/>
          <w:b w:val="0"/>
          <w:bCs w:val="0"/>
          <w:sz w:val="24"/>
          <w:szCs w:val="24"/>
        </w:rPr>
        <w:t>Extensive experience and knowledge of design standards and web positioning</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 xml:space="preserve">Hands on experience in client-side validation like jQuery as well as </w:t>
      </w:r>
      <w:r>
        <w:rPr>
          <w:rFonts w:hint="default" w:ascii="Calibri" w:hAnsi="Calibri" w:cs="Calibri"/>
          <w:b w:val="0"/>
          <w:bCs w:val="0"/>
          <w:sz w:val="24"/>
          <w:szCs w:val="24"/>
        </w:rPr>
        <w:t>HTML, CSS, JavaScript</w:t>
      </w:r>
    </w:p>
    <w:p>
      <w:pPr>
        <w:pStyle w:val="36"/>
        <w:numPr>
          <w:ilvl w:val="0"/>
          <w:numId w:val="1"/>
        </w:numPr>
        <w:rPr>
          <w:rFonts w:hint="default" w:ascii="Calibri" w:hAnsi="Calibri" w:cs="Calibri"/>
          <w:b w:val="0"/>
          <w:bCs w:val="0"/>
          <w:sz w:val="24"/>
          <w:szCs w:val="24"/>
        </w:rPr>
      </w:pPr>
      <w:r>
        <w:rPr>
          <w:rFonts w:hint="default" w:ascii="Calibri" w:hAnsi="Calibri" w:cs="Calibri"/>
          <w:b w:val="0"/>
          <w:bCs w:val="0"/>
          <w:sz w:val="24"/>
          <w:szCs w:val="24"/>
        </w:rPr>
        <w:t>Excellent skills in programming using wide variety of languages and ability to adapt new latest technologies &amp; work in multi-platform environment</w:t>
      </w:r>
    </w:p>
    <w:p>
      <w:pPr>
        <w:rPr>
          <w:rFonts w:hint="default" w:ascii="Calibri" w:hAnsi="Calibri" w:cs="Calibri"/>
          <w:b w:val="0"/>
          <w:bCs w:val="0"/>
          <w:sz w:val="24"/>
          <w:szCs w:val="24"/>
        </w:rPr>
      </w:pPr>
    </w:p>
    <w:p>
      <w:pPr>
        <w:pBdr>
          <w:top w:val="single" w:color="000000" w:sz="4" w:space="1"/>
          <w:bottom w:val="single" w:color="000000" w:sz="4" w:space="1"/>
        </w:pBdr>
        <w:shd w:val="clear" w:color="auto" w:fill="BFBFBF"/>
        <w:rPr>
          <w:rFonts w:hint="default" w:ascii="Calibri" w:hAnsi="Calibri" w:cs="Calibri"/>
          <w:b w:val="0"/>
          <w:bCs w:val="0"/>
          <w:sz w:val="24"/>
          <w:szCs w:val="24"/>
        </w:rPr>
      </w:pPr>
      <w:r>
        <w:rPr>
          <w:rFonts w:hint="default" w:ascii="Calibri" w:hAnsi="Calibri" w:cs="Calibri"/>
          <w:b w:val="0"/>
          <w:bCs w:val="0"/>
          <w:sz w:val="24"/>
          <w:szCs w:val="24"/>
        </w:rPr>
        <w:t xml:space="preserve">Education </w:t>
      </w:r>
    </w:p>
    <w:p>
      <w:pPr>
        <w:numPr>
          <w:ilvl w:val="0"/>
          <w:numId w:val="2"/>
        </w:numPr>
        <w:jc w:val="both"/>
        <w:rPr>
          <w:rFonts w:hint="default" w:ascii="Calibri" w:hAnsi="Calibri" w:cs="Calibri"/>
          <w:b w:val="0"/>
          <w:bCs w:val="0"/>
          <w:sz w:val="24"/>
          <w:szCs w:val="24"/>
        </w:rPr>
      </w:pPr>
      <w:r>
        <w:rPr>
          <w:rFonts w:hint="default" w:ascii="Calibri" w:hAnsi="Calibri" w:cs="Calibri"/>
          <w:b w:val="0"/>
          <w:bCs w:val="0"/>
          <w:sz w:val="24"/>
          <w:szCs w:val="24"/>
        </w:rPr>
        <w:t>Btech (CSE) From Jntu Hyderabad</w:t>
      </w:r>
    </w:p>
    <w:p>
      <w:pPr>
        <w:ind w:left="720"/>
        <w:jc w:val="both"/>
        <w:rPr>
          <w:rFonts w:hint="default" w:ascii="Calibri" w:hAnsi="Calibri" w:cs="Calibri"/>
          <w:b w:val="0"/>
          <w:bCs w:val="0"/>
          <w:sz w:val="24"/>
          <w:szCs w:val="24"/>
        </w:rPr>
      </w:pPr>
    </w:p>
    <w:p>
      <w:pPr>
        <w:pBdr>
          <w:top w:val="single" w:color="000000" w:sz="4" w:space="1"/>
          <w:bottom w:val="single" w:color="000000" w:sz="4" w:space="1"/>
        </w:pBdr>
        <w:shd w:val="clear" w:color="auto" w:fill="BFBFBF"/>
        <w:rPr>
          <w:rFonts w:hint="default" w:ascii="Calibri" w:hAnsi="Calibri" w:cs="Calibri"/>
          <w:b w:val="0"/>
          <w:bCs w:val="0"/>
          <w:sz w:val="24"/>
          <w:szCs w:val="24"/>
        </w:rPr>
      </w:pPr>
      <w:r>
        <w:rPr>
          <w:rFonts w:hint="default" w:ascii="Calibri" w:hAnsi="Calibri" w:cs="Calibri"/>
          <w:b w:val="0"/>
          <w:bCs w:val="0"/>
          <w:sz w:val="24"/>
          <w:szCs w:val="24"/>
        </w:rPr>
        <w:t>Experience:</w:t>
      </w:r>
    </w:p>
    <w:p>
      <w:pPr>
        <w:pStyle w:val="36"/>
        <w:numPr>
          <w:ilvl w:val="0"/>
          <w:numId w:val="3"/>
        </w:numPr>
        <w:rPr>
          <w:rFonts w:hint="default" w:ascii="Calibri" w:hAnsi="Calibri" w:cs="Calibri"/>
          <w:b w:val="0"/>
          <w:bCs w:val="0"/>
          <w:sz w:val="24"/>
          <w:szCs w:val="24"/>
          <w:highlight w:val="yellow"/>
        </w:rPr>
      </w:pPr>
      <w:r>
        <w:rPr>
          <w:rFonts w:hint="default" w:ascii="Calibri" w:hAnsi="Calibri" w:cs="Calibri"/>
          <w:b w:val="0"/>
          <w:bCs w:val="0"/>
          <w:sz w:val="24"/>
          <w:szCs w:val="24"/>
        </w:rPr>
        <w:t>Currently associated With as Quadrant</w:t>
      </w:r>
      <w:r>
        <w:rPr>
          <w:rFonts w:hint="default" w:ascii="Calibri" w:hAnsi="Calibri" w:cs="Calibri"/>
          <w:b w:val="0"/>
          <w:bCs w:val="0"/>
          <w:sz w:val="24"/>
          <w:szCs w:val="24"/>
        </w:rPr>
        <w:t xml:space="preserve"> </w:t>
      </w:r>
      <w:r>
        <w:rPr>
          <w:rFonts w:hint="default" w:ascii="Calibri" w:hAnsi="Calibri" w:cs="Calibri"/>
          <w:b w:val="0"/>
          <w:bCs w:val="0"/>
          <w:sz w:val="24"/>
          <w:szCs w:val="24"/>
        </w:rPr>
        <w:t>Resource pvt</w:t>
      </w:r>
      <w:r>
        <w:rPr>
          <w:rFonts w:hint="default" w:ascii="Calibri" w:hAnsi="Calibri" w:cs="Calibri"/>
          <w:b w:val="0"/>
          <w:bCs w:val="0"/>
          <w:sz w:val="24"/>
          <w:szCs w:val="24"/>
        </w:rPr>
        <w:t xml:space="preserve"> </w:t>
      </w:r>
      <w:r>
        <w:rPr>
          <w:rFonts w:hint="default" w:ascii="Calibri" w:hAnsi="Calibri" w:cs="Calibri"/>
          <w:b w:val="0"/>
          <w:bCs w:val="0"/>
          <w:sz w:val="24"/>
          <w:szCs w:val="24"/>
        </w:rPr>
        <w:t xml:space="preserve">ltd </w:t>
      </w:r>
      <w:r>
        <w:rPr>
          <w:rFonts w:hint="default" w:ascii="Calibri" w:hAnsi="Calibri" w:cs="Calibri"/>
          <w:b w:val="0"/>
          <w:bCs w:val="0"/>
          <w:sz w:val="24"/>
          <w:szCs w:val="24"/>
        </w:rPr>
        <w:t>Consultant UI from Dec 2021 to Nov 2022</w:t>
      </w:r>
    </w:p>
    <w:p>
      <w:pPr>
        <w:pStyle w:val="36"/>
        <w:numPr>
          <w:ilvl w:val="0"/>
          <w:numId w:val="3"/>
        </w:numPr>
        <w:rPr>
          <w:rFonts w:hint="default" w:ascii="Calibri" w:hAnsi="Calibri" w:cs="Calibri"/>
          <w:b w:val="0"/>
          <w:bCs w:val="0"/>
          <w:sz w:val="24"/>
          <w:szCs w:val="24"/>
          <w:highlight w:val="yellow"/>
        </w:rPr>
      </w:pPr>
      <w:r>
        <w:rPr>
          <w:rFonts w:hint="default" w:ascii="Calibri" w:hAnsi="Calibri" w:cs="Calibri"/>
          <w:b w:val="0"/>
          <w:bCs w:val="0"/>
          <w:sz w:val="24"/>
          <w:szCs w:val="24"/>
        </w:rPr>
        <w:t>previous working with E SOFT TECHNOLOGY SOLUTIONS PVT LTD from June 2017 to Nov 2022</w:t>
      </w:r>
    </w:p>
    <w:p>
      <w:pPr>
        <w:jc w:val="both"/>
        <w:rPr>
          <w:rFonts w:hint="default" w:ascii="Calibri" w:hAnsi="Calibri" w:cs="Calibri"/>
          <w:b w:val="0"/>
          <w:bCs w:val="0"/>
          <w:sz w:val="24"/>
          <w:szCs w:val="24"/>
        </w:rPr>
      </w:pPr>
    </w:p>
    <w:p>
      <w:pPr>
        <w:pBdr>
          <w:top w:val="single" w:color="000000" w:sz="4" w:space="1"/>
          <w:bottom w:val="single" w:color="000000" w:sz="4" w:space="1"/>
        </w:pBdr>
        <w:shd w:val="clear" w:color="auto" w:fill="BFBFBF"/>
        <w:rPr>
          <w:rFonts w:hint="default" w:ascii="Calibri" w:hAnsi="Calibri" w:cs="Calibri"/>
          <w:b w:val="0"/>
          <w:bCs w:val="0"/>
          <w:sz w:val="24"/>
          <w:szCs w:val="24"/>
        </w:rPr>
      </w:pPr>
      <w:r>
        <w:rPr>
          <w:rFonts w:hint="default" w:ascii="Calibri" w:hAnsi="Calibri" w:cs="Calibri"/>
          <w:b w:val="0"/>
          <w:bCs w:val="0"/>
          <w:sz w:val="24"/>
          <w:szCs w:val="24"/>
        </w:rPr>
        <w:t>Technical Skills:</w:t>
      </w:r>
    </w:p>
    <w:p>
      <w:pPr>
        <w:ind w:left="720"/>
        <w:jc w:val="both"/>
        <w:rPr>
          <w:rFonts w:hint="default" w:ascii="Calibri" w:hAnsi="Calibri" w:cs="Calibri"/>
          <w:b w:val="0"/>
          <w:bCs w:val="0"/>
          <w:sz w:val="24"/>
          <w:szCs w:val="24"/>
        </w:rPr>
      </w:pPr>
    </w:p>
    <w:tbl>
      <w:tblPr>
        <w:tblStyle w:val="6"/>
        <w:tblW w:w="0" w:type="auto"/>
        <w:tblInd w:w="188" w:type="dxa"/>
        <w:tblBorders>
          <w:top w:val="single" w:color="000001" w:sz="4" w:space="0"/>
          <w:left w:val="single" w:color="000001" w:sz="4" w:space="0"/>
          <w:bottom w:val="single" w:color="000001" w:sz="4" w:space="0"/>
          <w:right w:val="single" w:color="000001" w:sz="4" w:space="0"/>
          <w:insideH w:val="none" w:color="auto" w:sz="0" w:space="0"/>
          <w:insideV w:val="none" w:color="auto" w:sz="0" w:space="0"/>
        </w:tblBorders>
        <w:tblLayout w:type="autofit"/>
        <w:tblCellMar>
          <w:top w:w="0" w:type="dxa"/>
          <w:left w:w="10" w:type="dxa"/>
          <w:bottom w:w="0" w:type="dxa"/>
          <w:right w:w="10" w:type="dxa"/>
        </w:tblCellMar>
      </w:tblPr>
      <w:tblGrid>
        <w:gridCol w:w="2342"/>
        <w:gridCol w:w="6850"/>
      </w:tblGrid>
      <w:tr>
        <w:tblPrEx>
          <w:tblBorders>
            <w:top w:val="single" w:color="000001" w:sz="4" w:space="0"/>
            <w:left w:val="single" w:color="000001" w:sz="4" w:space="0"/>
            <w:bottom w:val="single" w:color="000001" w:sz="4" w:space="0"/>
            <w:right w:val="single" w:color="000001" w:sz="4" w:space="0"/>
            <w:insideH w:val="none" w:color="auto" w:sz="0" w:space="0"/>
            <w:insideV w:val="none" w:color="auto" w:sz="0" w:space="0"/>
          </w:tblBorders>
          <w:tblCellMar>
            <w:top w:w="0" w:type="dxa"/>
            <w:left w:w="10" w:type="dxa"/>
            <w:bottom w:w="0" w:type="dxa"/>
            <w:right w:w="10" w:type="dxa"/>
          </w:tblCellMar>
        </w:tblPrEx>
        <w:trPr>
          <w:trHeight w:val="512" w:hRule="atLeast"/>
        </w:trPr>
        <w:tc>
          <w:tcPr>
            <w:tcW w:w="2342"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kern w:val="0"/>
                <w:sz w:val="24"/>
                <w:szCs w:val="24"/>
                <w:lang w:eastAsia="en-US"/>
              </w:rPr>
            </w:pPr>
            <w:r>
              <w:rPr>
                <w:rFonts w:hint="default" w:ascii="Calibri" w:hAnsi="Calibri" w:cs="Calibri"/>
                <w:b w:val="0"/>
                <w:bCs w:val="0"/>
                <w:sz w:val="24"/>
                <w:szCs w:val="24"/>
              </w:rPr>
              <w:t>Web:</w:t>
            </w:r>
          </w:p>
        </w:tc>
        <w:tc>
          <w:tcPr>
            <w:tcW w:w="6850"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HTML5, CSS3, JavaScript</w:t>
            </w:r>
          </w:p>
        </w:tc>
      </w:tr>
      <w:tr>
        <w:tblPrEx>
          <w:tblBorders>
            <w:top w:val="single" w:color="000001" w:sz="4" w:space="0"/>
            <w:left w:val="single" w:color="000001" w:sz="4" w:space="0"/>
            <w:bottom w:val="single" w:color="000001" w:sz="4" w:space="0"/>
            <w:right w:val="single" w:color="000001" w:sz="4" w:space="0"/>
            <w:insideH w:val="none" w:color="auto" w:sz="0" w:space="0"/>
            <w:insideV w:val="none" w:color="auto" w:sz="0" w:space="0"/>
          </w:tblBorders>
          <w:tblCellMar>
            <w:top w:w="0" w:type="dxa"/>
            <w:left w:w="10" w:type="dxa"/>
            <w:bottom w:w="0" w:type="dxa"/>
            <w:right w:w="10" w:type="dxa"/>
          </w:tblCellMar>
        </w:tblPrEx>
        <w:trPr>
          <w:trHeight w:val="288" w:hRule="atLeast"/>
        </w:trPr>
        <w:tc>
          <w:tcPr>
            <w:tcW w:w="2342"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JavaScript library and Frameworks:</w:t>
            </w:r>
          </w:p>
        </w:tc>
        <w:tc>
          <w:tcPr>
            <w:tcW w:w="6850"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React Js, Angular Js, Redux, JQuery</w:t>
            </w:r>
          </w:p>
        </w:tc>
      </w:tr>
      <w:tr>
        <w:tblPrEx>
          <w:tblBorders>
            <w:top w:val="single" w:color="000001" w:sz="4" w:space="0"/>
            <w:left w:val="single" w:color="000001" w:sz="4" w:space="0"/>
            <w:bottom w:val="single" w:color="000001" w:sz="4" w:space="0"/>
            <w:right w:val="single" w:color="000001" w:sz="4" w:space="0"/>
            <w:insideH w:val="none" w:color="auto" w:sz="0" w:space="0"/>
            <w:insideV w:val="none" w:color="auto" w:sz="0" w:space="0"/>
          </w:tblBorders>
          <w:tblCellMar>
            <w:top w:w="0" w:type="dxa"/>
            <w:left w:w="10" w:type="dxa"/>
            <w:bottom w:w="0" w:type="dxa"/>
            <w:right w:w="10" w:type="dxa"/>
          </w:tblCellMar>
        </w:tblPrEx>
        <w:trPr>
          <w:trHeight w:val="288" w:hRule="atLeast"/>
        </w:trPr>
        <w:tc>
          <w:tcPr>
            <w:tcW w:w="2342"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IDEs:</w:t>
            </w:r>
          </w:p>
        </w:tc>
        <w:tc>
          <w:tcPr>
            <w:tcW w:w="6850"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Sublime, Eclipse, Notepad++, WebStorm, Atom, Microsoft Visual Studio Code.</w:t>
            </w:r>
          </w:p>
        </w:tc>
      </w:tr>
      <w:tr>
        <w:tblPrEx>
          <w:tblBorders>
            <w:top w:val="single" w:color="000001" w:sz="4" w:space="0"/>
            <w:left w:val="single" w:color="000001" w:sz="4" w:space="0"/>
            <w:bottom w:val="single" w:color="000001" w:sz="4" w:space="0"/>
            <w:right w:val="single" w:color="000001" w:sz="4" w:space="0"/>
            <w:insideH w:val="none" w:color="auto" w:sz="0" w:space="0"/>
            <w:insideV w:val="none" w:color="auto" w:sz="0" w:space="0"/>
          </w:tblBorders>
          <w:tblCellMar>
            <w:top w:w="0" w:type="dxa"/>
            <w:left w:w="10" w:type="dxa"/>
            <w:bottom w:w="0" w:type="dxa"/>
            <w:right w:w="10" w:type="dxa"/>
          </w:tblCellMar>
        </w:tblPrEx>
        <w:trPr>
          <w:trHeight w:val="271" w:hRule="atLeast"/>
        </w:trPr>
        <w:tc>
          <w:tcPr>
            <w:tcW w:w="2342"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Version Control Tools:</w:t>
            </w:r>
          </w:p>
        </w:tc>
        <w:tc>
          <w:tcPr>
            <w:tcW w:w="6850"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Git, SVN</w:t>
            </w:r>
          </w:p>
        </w:tc>
      </w:tr>
      <w:tr>
        <w:tblPrEx>
          <w:tblBorders>
            <w:top w:val="single" w:color="000001" w:sz="4" w:space="0"/>
            <w:left w:val="single" w:color="000001" w:sz="4" w:space="0"/>
            <w:bottom w:val="single" w:color="000001" w:sz="4" w:space="0"/>
            <w:right w:val="single" w:color="000001" w:sz="4" w:space="0"/>
            <w:insideH w:val="none" w:color="auto" w:sz="0" w:space="0"/>
            <w:insideV w:val="none" w:color="auto" w:sz="0" w:space="0"/>
          </w:tblBorders>
          <w:tblCellMar>
            <w:top w:w="0" w:type="dxa"/>
            <w:left w:w="10" w:type="dxa"/>
            <w:bottom w:w="0" w:type="dxa"/>
            <w:right w:w="10" w:type="dxa"/>
          </w:tblCellMar>
        </w:tblPrEx>
        <w:trPr>
          <w:trHeight w:val="251" w:hRule="atLeast"/>
        </w:trPr>
        <w:tc>
          <w:tcPr>
            <w:tcW w:w="2342"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 xml:space="preserve">Operating Systems: </w:t>
            </w:r>
          </w:p>
        </w:tc>
        <w:tc>
          <w:tcPr>
            <w:tcW w:w="6850"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Windows, Linux, MAC</w:t>
            </w:r>
          </w:p>
        </w:tc>
      </w:tr>
      <w:tr>
        <w:tblPrEx>
          <w:tblBorders>
            <w:top w:val="single" w:color="000001" w:sz="4" w:space="0"/>
            <w:left w:val="single" w:color="000001" w:sz="4" w:space="0"/>
            <w:bottom w:val="single" w:color="000001" w:sz="4" w:space="0"/>
            <w:right w:val="single" w:color="000001" w:sz="4" w:space="0"/>
            <w:insideH w:val="none" w:color="auto" w:sz="0" w:space="0"/>
            <w:insideV w:val="none" w:color="auto" w:sz="0" w:space="0"/>
          </w:tblBorders>
          <w:tblCellMar>
            <w:top w:w="0" w:type="dxa"/>
            <w:left w:w="10" w:type="dxa"/>
            <w:bottom w:w="0" w:type="dxa"/>
            <w:right w:w="10" w:type="dxa"/>
          </w:tblCellMar>
        </w:tblPrEx>
        <w:trPr>
          <w:trHeight w:val="332" w:hRule="atLeast"/>
        </w:trPr>
        <w:tc>
          <w:tcPr>
            <w:tcW w:w="2342"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Other Tools:</w:t>
            </w:r>
          </w:p>
        </w:tc>
        <w:tc>
          <w:tcPr>
            <w:tcW w:w="6850"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Azure Devops,</w:t>
            </w:r>
          </w:p>
        </w:tc>
      </w:tr>
      <w:tr>
        <w:tblPrEx>
          <w:tblBorders>
            <w:top w:val="single" w:color="000001" w:sz="4" w:space="0"/>
            <w:left w:val="single" w:color="000001" w:sz="4" w:space="0"/>
            <w:bottom w:val="single" w:color="000001" w:sz="4" w:space="0"/>
            <w:right w:val="single" w:color="000001" w:sz="4" w:space="0"/>
            <w:insideH w:val="none" w:color="auto" w:sz="0" w:space="0"/>
            <w:insideV w:val="none" w:color="auto" w:sz="0" w:space="0"/>
          </w:tblBorders>
          <w:tblCellMar>
            <w:top w:w="0" w:type="dxa"/>
            <w:left w:w="10" w:type="dxa"/>
            <w:bottom w:w="0" w:type="dxa"/>
            <w:right w:w="10" w:type="dxa"/>
          </w:tblCellMar>
        </w:tblPrEx>
        <w:trPr>
          <w:trHeight w:val="332" w:hRule="atLeast"/>
        </w:trPr>
        <w:tc>
          <w:tcPr>
            <w:tcW w:w="2342"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Cloud Technology</w:t>
            </w:r>
          </w:p>
        </w:tc>
        <w:tc>
          <w:tcPr>
            <w:tcW w:w="6850" w:type="dxa"/>
            <w:tcBorders>
              <w:top w:val="single" w:color="000001" w:sz="4" w:space="0"/>
              <w:left w:val="single" w:color="000001" w:sz="4" w:space="0"/>
              <w:bottom w:val="single" w:color="000001" w:sz="4" w:space="0"/>
              <w:right w:val="single" w:color="000001" w:sz="4" w:space="0"/>
            </w:tcBorders>
            <w:shd w:val="clear" w:color="auto" w:fill="FFFFFF"/>
          </w:tcPr>
          <w:p>
            <w:pPr>
              <w:rPr>
                <w:rFonts w:hint="default" w:ascii="Calibri" w:hAnsi="Calibri" w:cs="Calibri"/>
                <w:b w:val="0"/>
                <w:bCs w:val="0"/>
                <w:sz w:val="24"/>
                <w:szCs w:val="24"/>
              </w:rPr>
            </w:pPr>
            <w:r>
              <w:rPr>
                <w:rFonts w:hint="default" w:ascii="Calibri" w:hAnsi="Calibri" w:cs="Calibri"/>
                <w:b w:val="0"/>
                <w:bCs w:val="0"/>
                <w:sz w:val="24"/>
                <w:szCs w:val="24"/>
              </w:rPr>
              <w:t>Microsoft Azure, AWS</w:t>
            </w:r>
          </w:p>
        </w:tc>
      </w:tr>
    </w:tbl>
    <w:p>
      <w:pPr>
        <w:rPr>
          <w:rFonts w:hint="default" w:ascii="Calibri" w:hAnsi="Calibri" w:cs="Calibri"/>
          <w:b w:val="0"/>
          <w:bCs w:val="0"/>
          <w:sz w:val="24"/>
          <w:szCs w:val="24"/>
          <w:lang w:eastAsia="en-US"/>
        </w:rPr>
      </w:pPr>
    </w:p>
    <w:p>
      <w:pPr>
        <w:rPr>
          <w:rFonts w:hint="default" w:ascii="Calibri" w:hAnsi="Calibri" w:cs="Calibri"/>
          <w:b w:val="0"/>
          <w:bCs w:val="0"/>
          <w:sz w:val="24"/>
          <w:szCs w:val="24"/>
          <w:lang w:eastAsia="en-US"/>
        </w:rPr>
      </w:pPr>
    </w:p>
    <w:p>
      <w:pPr>
        <w:pBdr>
          <w:top w:val="single" w:color="000000" w:sz="4" w:space="1"/>
          <w:bottom w:val="single" w:color="000000" w:sz="4" w:space="1"/>
        </w:pBdr>
        <w:shd w:val="clear" w:color="auto" w:fill="BFBFBF"/>
        <w:rPr>
          <w:rFonts w:hint="default" w:ascii="Calibri" w:hAnsi="Calibri" w:cs="Calibri"/>
          <w:b w:val="0"/>
          <w:bCs w:val="0"/>
          <w:sz w:val="24"/>
          <w:szCs w:val="24"/>
        </w:rPr>
      </w:pPr>
      <w:r>
        <w:rPr>
          <w:rFonts w:hint="default" w:ascii="Calibri" w:hAnsi="Calibri" w:cs="Calibri"/>
          <w:b w:val="0"/>
          <w:bCs w:val="0"/>
          <w:sz w:val="24"/>
          <w:szCs w:val="24"/>
        </w:rPr>
        <w:t>Project Undertaken:</w:t>
      </w:r>
    </w:p>
    <w:p>
      <w:pPr>
        <w:jc w:val="center"/>
        <w:rPr>
          <w:rFonts w:hint="default" w:ascii="Calibri" w:hAnsi="Calibri" w:cs="Calibri"/>
          <w:b w:val="0"/>
          <w:bCs w:val="0"/>
          <w:sz w:val="24"/>
          <w:szCs w:val="24"/>
        </w:rPr>
      </w:pPr>
    </w:p>
    <w:p>
      <w:pPr>
        <w:pStyle w:val="36"/>
        <w:numPr>
          <w:ilvl w:val="0"/>
          <w:numId w:val="4"/>
        </w:numPr>
        <w:tabs>
          <w:tab w:val="left" w:pos="720"/>
        </w:tabs>
        <w:autoSpaceDE w:val="0"/>
        <w:autoSpaceDN w:val="0"/>
        <w:adjustRightInd w:val="0"/>
        <w:spacing w:line="360" w:lineRule="auto"/>
        <w:jc w:val="both"/>
        <w:rPr>
          <w:rFonts w:hint="default" w:ascii="Calibri" w:hAnsi="Calibri" w:cs="Calibri"/>
          <w:b w:val="0"/>
          <w:bCs w:val="0"/>
          <w:sz w:val="24"/>
          <w:szCs w:val="24"/>
        </w:rPr>
      </w:pPr>
      <w:r>
        <w:rPr>
          <w:rFonts w:hint="default" w:ascii="Calibri" w:hAnsi="Calibri" w:eastAsia="Arial" w:cs="Calibri"/>
          <w:b w:val="0"/>
          <w:bCs w:val="0"/>
          <w:sz w:val="24"/>
          <w:szCs w:val="24"/>
        </w:rPr>
        <w:t>Title: Rules UI Sabre</w:t>
      </w:r>
    </w:p>
    <w:p>
      <w:pPr>
        <w:pStyle w:val="36"/>
        <w:numPr>
          <w:ilvl w:val="0"/>
          <w:numId w:val="5"/>
        </w:numPr>
        <w:tabs>
          <w:tab w:val="left" w:pos="720"/>
        </w:tabs>
        <w:autoSpaceDE w:val="0"/>
        <w:autoSpaceDN w:val="0"/>
        <w:adjustRightInd w:val="0"/>
        <w:spacing w:line="360" w:lineRule="auto"/>
        <w:jc w:val="both"/>
        <w:rPr>
          <w:rFonts w:hint="default" w:ascii="Calibri" w:hAnsi="Calibri" w:cs="Calibri"/>
          <w:b w:val="0"/>
          <w:bCs w:val="0"/>
          <w:sz w:val="24"/>
          <w:szCs w:val="24"/>
        </w:rPr>
      </w:pPr>
      <w:r>
        <w:rPr>
          <w:rFonts w:hint="default" w:ascii="Calibri" w:hAnsi="Calibri" w:eastAsia="Arial" w:cs="Calibri"/>
          <w:b w:val="0"/>
          <w:bCs w:val="0"/>
          <w:sz w:val="24"/>
          <w:szCs w:val="24"/>
        </w:rPr>
        <w:t>Environment:</w:t>
      </w:r>
      <w:r>
        <w:rPr>
          <w:rFonts w:hint="default" w:ascii="Calibri" w:hAnsi="Calibri" w:cs="Calibri"/>
          <w:b w:val="0"/>
          <w:bCs w:val="0"/>
          <w:sz w:val="24"/>
          <w:szCs w:val="24"/>
        </w:rPr>
        <w:t xml:space="preserve"> HTML5, CSS3, react Strap, React and JavaScript, React Js, Redux</w:t>
      </w:r>
    </w:p>
    <w:p>
      <w:pPr>
        <w:pStyle w:val="36"/>
        <w:numPr>
          <w:ilvl w:val="0"/>
          <w:numId w:val="5"/>
        </w:numPr>
        <w:tabs>
          <w:tab w:val="left" w:pos="720"/>
        </w:tabs>
        <w:autoSpaceDE w:val="0"/>
        <w:autoSpaceDN w:val="0"/>
        <w:adjustRightInd w:val="0"/>
        <w:spacing w:line="360" w:lineRule="auto"/>
        <w:jc w:val="both"/>
        <w:rPr>
          <w:rFonts w:hint="default" w:ascii="Calibri" w:hAnsi="Calibri" w:cs="Calibri"/>
          <w:b w:val="0"/>
          <w:bCs w:val="0"/>
          <w:sz w:val="24"/>
          <w:szCs w:val="24"/>
        </w:rPr>
      </w:pPr>
      <w:r>
        <w:rPr>
          <w:rFonts w:hint="default" w:ascii="Calibri" w:hAnsi="Calibri" w:eastAsia="Arial" w:cs="Calibri"/>
          <w:b w:val="0"/>
          <w:bCs w:val="0"/>
          <w:sz w:val="24"/>
          <w:szCs w:val="24"/>
        </w:rPr>
        <w:t>Role:</w:t>
      </w:r>
      <w:r>
        <w:rPr>
          <w:rFonts w:hint="default" w:ascii="Calibri" w:hAnsi="Calibri" w:cs="Calibri"/>
          <w:b w:val="0"/>
          <w:bCs w:val="0"/>
          <w:sz w:val="24"/>
          <w:szCs w:val="24"/>
        </w:rPr>
        <w:t xml:space="preserve"> UI Developer </w:t>
      </w:r>
    </w:p>
    <w:p>
      <w:pPr>
        <w:pStyle w:val="36"/>
        <w:numPr>
          <w:ilvl w:val="0"/>
          <w:numId w:val="6"/>
        </w:numPr>
        <w:spacing w:line="360" w:lineRule="auto"/>
        <w:jc w:val="both"/>
        <w:rPr>
          <w:rFonts w:hint="default" w:ascii="Calibri" w:hAnsi="Calibri" w:cs="Calibri"/>
          <w:b w:val="0"/>
          <w:bCs w:val="0"/>
          <w:sz w:val="24"/>
          <w:szCs w:val="24"/>
        </w:rPr>
      </w:pPr>
      <w:r>
        <w:rPr>
          <w:rFonts w:hint="default" w:ascii="Calibri" w:hAnsi="Calibri" w:eastAsia="Arial" w:cs="Calibri"/>
          <w:b w:val="0"/>
          <w:bCs w:val="0"/>
          <w:sz w:val="24"/>
          <w:szCs w:val="24"/>
        </w:rPr>
        <w:t xml:space="preserve">Description: Rules UI </w:t>
      </w:r>
      <w:r>
        <w:rPr>
          <w:rFonts w:hint="default" w:ascii="Calibri" w:hAnsi="Calibri" w:eastAsia="Arial" w:cs="Calibri"/>
          <w:b w:val="0"/>
          <w:bCs w:val="0"/>
          <w:sz w:val="24"/>
          <w:szCs w:val="24"/>
        </w:rPr>
        <w:t xml:space="preserve">Sabre is created to modify the group of Cabin crew rules and set of instruction and data </w:t>
      </w:r>
    </w:p>
    <w:p>
      <w:pPr>
        <w:tabs>
          <w:tab w:val="left" w:pos="720"/>
        </w:tabs>
        <w:autoSpaceDE w:val="0"/>
        <w:autoSpaceDN w:val="0"/>
        <w:adjustRightInd w:val="0"/>
        <w:spacing w:line="360" w:lineRule="auto"/>
        <w:jc w:val="both"/>
        <w:rPr>
          <w:rFonts w:hint="default" w:ascii="Calibri" w:hAnsi="Calibri" w:eastAsia="Arial" w:cs="Calibri"/>
          <w:b w:val="0"/>
          <w:bCs w:val="0"/>
          <w:sz w:val="24"/>
          <w:szCs w:val="24"/>
        </w:rPr>
      </w:pPr>
      <w:r>
        <w:rPr>
          <w:rFonts w:hint="default" w:ascii="Calibri" w:hAnsi="Calibri" w:eastAsia="Arial" w:cs="Calibri"/>
          <w:b w:val="0"/>
          <w:bCs w:val="0"/>
          <w:sz w:val="24"/>
          <w:szCs w:val="24"/>
        </w:rPr>
        <w:t xml:space="preserve"> Responsibilities:</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 xml:space="preserve"> </w:t>
      </w:r>
      <w:r>
        <w:rPr>
          <w:rFonts w:hint="default" w:ascii="Calibri" w:hAnsi="Calibri" w:cs="Calibri"/>
          <w:b w:val="0"/>
          <w:bCs w:val="0"/>
          <w:sz w:val="24"/>
          <w:szCs w:val="24"/>
        </w:rPr>
        <w:t>Responsible for developing responsive web &amp; app designs that work well on all devices, especially mobile and tablet</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 xml:space="preserve">Using RestFull API services </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 xml:space="preserve">Strong knowledge on writing </w:t>
      </w:r>
      <w:r>
        <w:rPr>
          <w:rFonts w:hint="default" w:ascii="Calibri" w:hAnsi="Calibri" w:cs="Calibri"/>
          <w:b w:val="0"/>
          <w:bCs w:val="0"/>
          <w:sz w:val="24"/>
          <w:szCs w:val="24"/>
        </w:rPr>
        <w:t>Media Queries</w:t>
      </w:r>
      <w:r>
        <w:rPr>
          <w:rFonts w:hint="default" w:ascii="Calibri" w:hAnsi="Calibri" w:cs="Calibri"/>
          <w:b w:val="0"/>
          <w:bCs w:val="0"/>
          <w:sz w:val="24"/>
          <w:szCs w:val="24"/>
        </w:rPr>
        <w:t xml:space="preserve"> and all </w:t>
      </w:r>
      <w:r>
        <w:rPr>
          <w:rFonts w:hint="default" w:ascii="Calibri" w:hAnsi="Calibri" w:cs="Calibri"/>
          <w:b w:val="0"/>
          <w:bCs w:val="0"/>
          <w:sz w:val="24"/>
          <w:szCs w:val="24"/>
        </w:rPr>
        <w:t>browser Compatibility</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Extensively worked on responsive web application</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eastAsia="Arial" w:cs="Calibri"/>
          <w:b w:val="0"/>
          <w:bCs w:val="0"/>
          <w:sz w:val="24"/>
          <w:szCs w:val="24"/>
        </w:rPr>
        <w:t xml:space="preserve">Building reusable components using </w:t>
      </w:r>
      <w:r>
        <w:rPr>
          <w:rFonts w:hint="default" w:ascii="Calibri" w:hAnsi="Calibri" w:eastAsia="Arial" w:cs="Calibri"/>
          <w:b w:val="0"/>
          <w:bCs w:val="0"/>
          <w:sz w:val="24"/>
          <w:szCs w:val="24"/>
        </w:rPr>
        <w:t>React Js and front-end libraries for future use</w:t>
      </w:r>
    </w:p>
    <w:p>
      <w:pPr>
        <w:pStyle w:val="36"/>
        <w:numPr>
          <w:ilvl w:val="0"/>
          <w:numId w:val="8"/>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Create all web pages using Bootstrap framework and responsive design.</w:t>
      </w:r>
    </w:p>
    <w:p>
      <w:pPr>
        <w:pStyle w:val="36"/>
        <w:numPr>
          <w:ilvl w:val="0"/>
          <w:numId w:val="9"/>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State management and session management using</w:t>
      </w:r>
      <w:r>
        <w:rPr>
          <w:rFonts w:hint="default" w:ascii="Calibri" w:hAnsi="Calibri" w:cs="Calibri"/>
          <w:b w:val="0"/>
          <w:bCs w:val="0"/>
          <w:sz w:val="24"/>
          <w:szCs w:val="24"/>
        </w:rPr>
        <w:t xml:space="preserve"> Redux</w:t>
      </w:r>
      <w:r>
        <w:rPr>
          <w:rFonts w:hint="default" w:ascii="Calibri" w:hAnsi="Calibri" w:cs="Calibri"/>
          <w:b w:val="0"/>
          <w:bCs w:val="0"/>
          <w:sz w:val="24"/>
          <w:szCs w:val="24"/>
        </w:rPr>
        <w:t xml:space="preserve">  </w:t>
      </w:r>
    </w:p>
    <w:p>
      <w:pPr>
        <w:pStyle w:val="36"/>
        <w:numPr>
          <w:ilvl w:val="0"/>
          <w:numId w:val="9"/>
        </w:numPr>
        <w:spacing w:line="360" w:lineRule="auto"/>
        <w:jc w:val="both"/>
        <w:rPr>
          <w:rFonts w:hint="default" w:ascii="Calibri" w:hAnsi="Calibri" w:eastAsia="Arial" w:cs="Calibri"/>
          <w:b w:val="0"/>
          <w:bCs w:val="0"/>
          <w:sz w:val="24"/>
          <w:szCs w:val="24"/>
        </w:rPr>
      </w:pPr>
      <w:r>
        <w:rPr>
          <w:rFonts w:hint="default" w:ascii="Calibri" w:hAnsi="Calibri" w:eastAsia="Arial" w:cs="Calibri"/>
          <w:b w:val="0"/>
          <w:bCs w:val="0"/>
          <w:sz w:val="24"/>
          <w:szCs w:val="24"/>
        </w:rPr>
        <w:t>Involved in solving the queries and given support 24/7.</w:t>
      </w:r>
    </w:p>
    <w:p>
      <w:pPr>
        <w:pStyle w:val="36"/>
        <w:numPr>
          <w:ilvl w:val="0"/>
          <w:numId w:val="9"/>
        </w:numPr>
        <w:spacing w:line="360" w:lineRule="auto"/>
        <w:jc w:val="both"/>
        <w:rPr>
          <w:rFonts w:hint="default" w:ascii="Calibri" w:hAnsi="Calibri" w:eastAsia="Arial" w:cs="Calibri"/>
          <w:b w:val="0"/>
          <w:bCs w:val="0"/>
          <w:sz w:val="24"/>
          <w:szCs w:val="24"/>
        </w:rPr>
      </w:pPr>
      <w:r>
        <w:rPr>
          <w:rFonts w:hint="default" w:ascii="Calibri" w:hAnsi="Calibri" w:cs="Calibri"/>
          <w:b w:val="0"/>
          <w:bCs w:val="0"/>
          <w:sz w:val="24"/>
          <w:szCs w:val="24"/>
        </w:rPr>
        <w:t>Develop responsive web pages as per UI requirements</w:t>
      </w:r>
    </w:p>
    <w:p>
      <w:pPr>
        <w:pStyle w:val="36"/>
        <w:numPr>
          <w:ilvl w:val="0"/>
          <w:numId w:val="9"/>
        </w:numPr>
        <w:spacing w:line="360" w:lineRule="auto"/>
        <w:jc w:val="both"/>
        <w:rPr>
          <w:rFonts w:hint="default" w:ascii="Calibri" w:hAnsi="Calibri" w:eastAsia="Arial" w:cs="Calibri"/>
          <w:b w:val="0"/>
          <w:bCs w:val="0"/>
          <w:sz w:val="24"/>
          <w:szCs w:val="24"/>
        </w:rPr>
      </w:pPr>
      <w:r>
        <w:rPr>
          <w:rFonts w:hint="default" w:ascii="Calibri" w:hAnsi="Calibri" w:eastAsia="Arial" w:cs="Calibri"/>
          <w:b w:val="0"/>
          <w:bCs w:val="0"/>
          <w:sz w:val="24"/>
          <w:szCs w:val="24"/>
        </w:rPr>
        <w:t xml:space="preserve">Migration of JavaScript pages into React pages </w:t>
      </w:r>
    </w:p>
    <w:p>
      <w:pPr>
        <w:pStyle w:val="36"/>
        <w:numPr>
          <w:ilvl w:val="0"/>
          <w:numId w:val="9"/>
        </w:numPr>
        <w:spacing w:line="360" w:lineRule="auto"/>
        <w:jc w:val="both"/>
        <w:rPr>
          <w:rFonts w:hint="default" w:ascii="Calibri" w:hAnsi="Calibri" w:eastAsia="Arial" w:cs="Calibri"/>
          <w:b w:val="0"/>
          <w:bCs w:val="0"/>
          <w:sz w:val="24"/>
          <w:szCs w:val="24"/>
        </w:rPr>
      </w:pPr>
      <w:r>
        <w:rPr>
          <w:rFonts w:hint="default" w:ascii="Calibri" w:hAnsi="Calibri" w:eastAsia="Arial" w:cs="Calibri"/>
          <w:b w:val="0"/>
          <w:bCs w:val="0"/>
          <w:sz w:val="24"/>
          <w:szCs w:val="24"/>
        </w:rPr>
        <w:t>Creating different web pages using Canvas based platform</w:t>
      </w:r>
    </w:p>
    <w:p>
      <w:pPr>
        <w:pStyle w:val="36"/>
        <w:widowControl w:val="0"/>
        <w:numPr>
          <w:ilvl w:val="0"/>
          <w:numId w:val="9"/>
        </w:numPr>
        <w:tabs>
          <w:tab w:val="left" w:pos="720"/>
        </w:tabs>
        <w:suppressAutoHyphens w:val="0"/>
        <w:autoSpaceDE w:val="0"/>
        <w:autoSpaceDN w:val="0"/>
        <w:adjustRightInd w:val="0"/>
        <w:spacing w:line="360" w:lineRule="auto"/>
        <w:jc w:val="both"/>
        <w:rPr>
          <w:rFonts w:hint="default" w:ascii="Calibri" w:hAnsi="Calibri" w:eastAsia="Arial" w:cs="Calibri"/>
          <w:b w:val="0"/>
          <w:bCs w:val="0"/>
          <w:sz w:val="24"/>
          <w:szCs w:val="24"/>
        </w:rPr>
      </w:pPr>
      <w:r>
        <w:rPr>
          <w:rFonts w:hint="default" w:ascii="Calibri" w:hAnsi="Calibri" w:eastAsia="Arial" w:cs="Calibri"/>
          <w:b w:val="0"/>
          <w:bCs w:val="0"/>
          <w:sz w:val="24"/>
          <w:szCs w:val="24"/>
        </w:rPr>
        <w:t xml:space="preserve"> Unit Testing and Component Testing using Enzyme and React Testing Libray</w:t>
      </w:r>
    </w:p>
    <w:p>
      <w:pPr>
        <w:ind w:left="720"/>
        <w:jc w:val="both"/>
        <w:rPr>
          <w:rFonts w:hint="default" w:ascii="Calibri" w:hAnsi="Calibri" w:cs="Calibri"/>
          <w:b w:val="0"/>
          <w:bCs w:val="0"/>
          <w:sz w:val="24"/>
          <w:szCs w:val="24"/>
        </w:rPr>
      </w:pPr>
    </w:p>
    <w:p>
      <w:pPr>
        <w:ind w:left="720"/>
        <w:jc w:val="both"/>
        <w:rPr>
          <w:rFonts w:hint="default" w:ascii="Calibri" w:hAnsi="Calibri" w:cs="Calibri"/>
          <w:b w:val="0"/>
          <w:bCs w:val="0"/>
          <w:sz w:val="24"/>
          <w:szCs w:val="24"/>
        </w:rPr>
      </w:pPr>
    </w:p>
    <w:p>
      <w:pPr>
        <w:rPr>
          <w:rFonts w:hint="default" w:ascii="Calibri" w:hAnsi="Calibri" w:cs="Calibri"/>
          <w:b w:val="0"/>
          <w:bCs w:val="0"/>
          <w:sz w:val="24"/>
          <w:szCs w:val="24"/>
        </w:rPr>
      </w:pPr>
    </w:p>
    <w:p>
      <w:pPr>
        <w:pBdr>
          <w:top w:val="single" w:color="000000" w:sz="4" w:space="1"/>
          <w:bottom w:val="single" w:color="000000" w:sz="4" w:space="1"/>
        </w:pBdr>
        <w:shd w:val="clear" w:color="auto" w:fill="BFBFBF"/>
        <w:rPr>
          <w:rFonts w:hint="default" w:ascii="Calibri" w:hAnsi="Calibri" w:cs="Calibri"/>
          <w:b w:val="0"/>
          <w:bCs w:val="0"/>
          <w:sz w:val="24"/>
          <w:szCs w:val="24"/>
        </w:rPr>
      </w:pPr>
      <w:r>
        <w:rPr>
          <w:rFonts w:hint="default" w:ascii="Calibri" w:hAnsi="Calibri" w:cs="Calibri"/>
          <w:b w:val="0"/>
          <w:bCs w:val="0"/>
          <w:sz w:val="24"/>
          <w:szCs w:val="24"/>
        </w:rPr>
        <w:t>Project Undertaken:</w:t>
      </w:r>
    </w:p>
    <w:p>
      <w:pPr>
        <w:jc w:val="center"/>
        <w:rPr>
          <w:rFonts w:hint="default" w:ascii="Calibri" w:hAnsi="Calibri" w:cs="Calibri"/>
          <w:b w:val="0"/>
          <w:bCs w:val="0"/>
          <w:sz w:val="24"/>
          <w:szCs w:val="24"/>
        </w:rPr>
      </w:pPr>
    </w:p>
    <w:p>
      <w:pPr>
        <w:pStyle w:val="36"/>
        <w:numPr>
          <w:ilvl w:val="0"/>
          <w:numId w:val="4"/>
        </w:numPr>
        <w:tabs>
          <w:tab w:val="left" w:pos="720"/>
        </w:tabs>
        <w:autoSpaceDE w:val="0"/>
        <w:autoSpaceDN w:val="0"/>
        <w:adjustRightInd w:val="0"/>
        <w:spacing w:line="360" w:lineRule="auto"/>
        <w:jc w:val="both"/>
        <w:rPr>
          <w:rFonts w:hint="default" w:ascii="Calibri" w:hAnsi="Calibri" w:cs="Calibri"/>
          <w:b w:val="0"/>
          <w:bCs w:val="0"/>
          <w:sz w:val="24"/>
          <w:szCs w:val="24"/>
        </w:rPr>
      </w:pPr>
      <w:r>
        <w:rPr>
          <w:rFonts w:hint="default" w:ascii="Calibri" w:hAnsi="Calibri" w:eastAsia="Arial" w:cs="Calibri"/>
          <w:b w:val="0"/>
          <w:bCs w:val="0"/>
          <w:sz w:val="24"/>
          <w:szCs w:val="24"/>
        </w:rPr>
        <w:t>Title: MSHR</w:t>
      </w:r>
    </w:p>
    <w:p>
      <w:pPr>
        <w:pStyle w:val="36"/>
        <w:numPr>
          <w:ilvl w:val="0"/>
          <w:numId w:val="5"/>
        </w:numPr>
        <w:tabs>
          <w:tab w:val="left" w:pos="720"/>
        </w:tabs>
        <w:autoSpaceDE w:val="0"/>
        <w:autoSpaceDN w:val="0"/>
        <w:adjustRightInd w:val="0"/>
        <w:spacing w:line="360" w:lineRule="auto"/>
        <w:jc w:val="both"/>
        <w:rPr>
          <w:rFonts w:hint="default" w:ascii="Calibri" w:hAnsi="Calibri" w:cs="Calibri"/>
          <w:b w:val="0"/>
          <w:bCs w:val="0"/>
          <w:sz w:val="24"/>
          <w:szCs w:val="24"/>
        </w:rPr>
      </w:pPr>
      <w:r>
        <w:rPr>
          <w:rFonts w:hint="default" w:ascii="Calibri" w:hAnsi="Calibri" w:eastAsia="Arial" w:cs="Calibri"/>
          <w:b w:val="0"/>
          <w:bCs w:val="0"/>
          <w:sz w:val="24"/>
          <w:szCs w:val="24"/>
        </w:rPr>
        <w:t>Environment:</w:t>
      </w:r>
      <w:r>
        <w:rPr>
          <w:rFonts w:hint="default" w:ascii="Calibri" w:hAnsi="Calibri" w:cs="Calibri"/>
          <w:b w:val="0"/>
          <w:bCs w:val="0"/>
          <w:sz w:val="24"/>
          <w:szCs w:val="24"/>
        </w:rPr>
        <w:t xml:space="preserve"> HTML5, CSS3, Bootstrap, JavaScript, React Js, Redux, </w:t>
      </w:r>
    </w:p>
    <w:p>
      <w:pPr>
        <w:pStyle w:val="36"/>
        <w:numPr>
          <w:ilvl w:val="0"/>
          <w:numId w:val="5"/>
        </w:numPr>
        <w:tabs>
          <w:tab w:val="left" w:pos="720"/>
        </w:tabs>
        <w:autoSpaceDE w:val="0"/>
        <w:autoSpaceDN w:val="0"/>
        <w:adjustRightInd w:val="0"/>
        <w:spacing w:line="360" w:lineRule="auto"/>
        <w:jc w:val="both"/>
        <w:rPr>
          <w:rFonts w:hint="default" w:ascii="Calibri" w:hAnsi="Calibri" w:cs="Calibri"/>
          <w:b w:val="0"/>
          <w:bCs w:val="0"/>
          <w:sz w:val="24"/>
          <w:szCs w:val="24"/>
        </w:rPr>
      </w:pPr>
      <w:r>
        <w:rPr>
          <w:rFonts w:hint="default" w:ascii="Calibri" w:hAnsi="Calibri" w:eastAsia="Arial" w:cs="Calibri"/>
          <w:b w:val="0"/>
          <w:bCs w:val="0"/>
          <w:sz w:val="24"/>
          <w:szCs w:val="24"/>
        </w:rPr>
        <w:t>Role:</w:t>
      </w:r>
      <w:r>
        <w:rPr>
          <w:rFonts w:hint="default" w:ascii="Calibri" w:hAnsi="Calibri" w:cs="Calibri"/>
          <w:b w:val="0"/>
          <w:bCs w:val="0"/>
          <w:sz w:val="24"/>
          <w:szCs w:val="24"/>
        </w:rPr>
        <w:t xml:space="preserve"> UI Developer </w:t>
      </w:r>
    </w:p>
    <w:p>
      <w:pPr>
        <w:rPr>
          <w:rFonts w:hint="default" w:ascii="Calibri" w:hAnsi="Calibri" w:eastAsia="Arial" w:cs="Calibri"/>
          <w:b w:val="0"/>
          <w:bCs w:val="0"/>
          <w:sz w:val="24"/>
          <w:szCs w:val="24"/>
        </w:rPr>
      </w:pPr>
      <w:r>
        <w:rPr>
          <w:rFonts w:hint="default" w:ascii="Calibri" w:hAnsi="Calibri" w:eastAsia="Arial" w:cs="Calibri"/>
          <w:b w:val="0"/>
          <w:bCs w:val="0"/>
          <w:sz w:val="24"/>
          <w:szCs w:val="24"/>
        </w:rPr>
        <w:t xml:space="preserve">   Description: </w:t>
      </w:r>
    </w:p>
    <w:p>
      <w:pPr>
        <w:rPr>
          <w:rFonts w:hint="default" w:ascii="Calibri" w:hAnsi="Calibri" w:eastAsia="Arial" w:cs="Calibri"/>
          <w:b w:val="0"/>
          <w:bCs w:val="0"/>
          <w:sz w:val="24"/>
          <w:szCs w:val="24"/>
        </w:rPr>
      </w:pPr>
    </w:p>
    <w:p>
      <w:pPr>
        <w:rPr>
          <w:rFonts w:hint="default" w:ascii="Calibri" w:hAnsi="Calibri" w:cs="Calibri"/>
          <w:b w:val="0"/>
          <w:bCs w:val="0"/>
          <w:iCs/>
          <w:sz w:val="24"/>
          <w:szCs w:val="24"/>
        </w:rPr>
      </w:pPr>
      <w:r>
        <w:rPr>
          <w:rFonts w:hint="default" w:ascii="Calibri" w:hAnsi="Calibri" w:cs="Calibri"/>
          <w:b w:val="0"/>
          <w:bCs w:val="0"/>
          <w:iCs/>
          <w:sz w:val="24"/>
          <w:szCs w:val="24"/>
        </w:rPr>
        <w:t>Share Holder Report is customization reporting application, it supports a standard-dized work-flow to increases transparency and collaboration between clients, auditors and internal teams. Also, these reports help shareholders to become updated and aware about the status and progressof their shares in a particular company.</w:t>
      </w:r>
      <w:r>
        <w:rPr>
          <w:rFonts w:hint="default" w:ascii="Calibri" w:hAnsi="Calibri" w:cs="Calibri"/>
          <w:b w:val="0"/>
          <w:bCs w:val="0"/>
          <w:iCs/>
          <w:sz w:val="24"/>
          <w:szCs w:val="24"/>
        </w:rPr>
        <w:br w:type="textWrapping"/>
      </w:r>
      <w:r>
        <w:rPr>
          <w:rFonts w:hint="default" w:ascii="Calibri" w:hAnsi="Calibri" w:cs="Calibri"/>
          <w:b w:val="0"/>
          <w:bCs w:val="0"/>
          <w:iCs/>
          <w:sz w:val="24"/>
          <w:szCs w:val="24"/>
        </w:rPr>
        <w:t xml:space="preserve">                       It is dynamic user Interface, and it will digitization off-line production calendars and reduced email correspondence between State Street and Third Parties driving significant risk reduction, increased transparency and enhanced experience for clients, auditors and internal teams.</w:t>
      </w:r>
    </w:p>
    <w:p>
      <w:pPr>
        <w:rPr>
          <w:rFonts w:hint="default" w:ascii="Calibri" w:hAnsi="Calibri" w:cs="Calibri"/>
          <w:b w:val="0"/>
          <w:bCs w:val="0"/>
          <w:iCs/>
          <w:sz w:val="24"/>
          <w:szCs w:val="24"/>
        </w:rPr>
      </w:pPr>
      <w:r>
        <w:rPr>
          <w:rFonts w:hint="default" w:ascii="Calibri" w:hAnsi="Calibri" w:cs="Calibri"/>
          <w:b w:val="0"/>
          <w:bCs w:val="0"/>
          <w:iCs/>
          <w:sz w:val="24"/>
          <w:szCs w:val="24"/>
        </w:rPr>
        <w:t xml:space="preserve">                       </w:t>
      </w:r>
      <w:r>
        <w:rPr>
          <w:rFonts w:hint="default" w:ascii="Calibri" w:hAnsi="Calibri" w:cs="Calibri"/>
          <w:b w:val="0"/>
          <w:bCs w:val="0"/>
          <w:sz w:val="24"/>
          <w:szCs w:val="24"/>
        </w:rPr>
        <w:t>Share Holder Reporting consists of multiple modules Fund Information, Contact Information, Calendar Setup, Drafts, Comments and Metric Reporting. It enables the user to assign funds to books or groups. Adding or removing contacts, adding due dates to tasks/Milestones.</w:t>
      </w:r>
    </w:p>
    <w:p>
      <w:pPr>
        <w:pStyle w:val="36"/>
        <w:spacing w:line="360" w:lineRule="auto"/>
        <w:ind w:left="360"/>
        <w:jc w:val="both"/>
        <w:rPr>
          <w:rFonts w:hint="default" w:ascii="Calibri" w:hAnsi="Calibri" w:eastAsia="Arial" w:cs="Calibri"/>
          <w:b w:val="0"/>
          <w:bCs w:val="0"/>
          <w:sz w:val="24"/>
          <w:szCs w:val="24"/>
        </w:rPr>
      </w:pPr>
    </w:p>
    <w:p>
      <w:pPr>
        <w:spacing w:line="360" w:lineRule="auto"/>
        <w:ind w:left="360"/>
        <w:jc w:val="both"/>
        <w:rPr>
          <w:rFonts w:hint="default" w:ascii="Calibri" w:hAnsi="Calibri" w:eastAsia="Arial" w:cs="Calibri"/>
          <w:b w:val="0"/>
          <w:bCs w:val="0"/>
          <w:sz w:val="24"/>
          <w:szCs w:val="24"/>
        </w:rPr>
      </w:pPr>
      <w:r>
        <w:rPr>
          <w:rFonts w:hint="default" w:ascii="Calibri" w:hAnsi="Calibri" w:eastAsia="Arial" w:cs="Calibri"/>
          <w:b w:val="0"/>
          <w:bCs w:val="0"/>
          <w:sz w:val="24"/>
          <w:szCs w:val="24"/>
        </w:rPr>
        <w:t>Responsibilities:</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 xml:space="preserve"> </w:t>
      </w:r>
      <w:r>
        <w:rPr>
          <w:rFonts w:hint="default" w:ascii="Calibri" w:hAnsi="Calibri" w:cs="Calibri"/>
          <w:b w:val="0"/>
          <w:bCs w:val="0"/>
          <w:sz w:val="24"/>
          <w:szCs w:val="24"/>
        </w:rPr>
        <w:t>Developed a front-end GUI using HTML5, CSS3, JavaScript and React Js and React Hooks and Redux and works in a dynamic Agile software development environment.</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Develop application features as per approved requirements and according to approved practices and procedures including unit tests and required documentation.</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Provide estimations on proposed solutions as well as assigned tasks, timely updates to the management and/or team lead on progress.</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Effectively made use of Class Components, Functional components, Props and State, Forms and Events, Life Cycle Methods and ES6 Java script features.</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Having good knowledge on React Fragments, Context, Portals, React Router.</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Effectively made use of use State Hook, Use Effect Hook and Use Context Hook and Knowledge on use Callback, use Memo, and use Custom Hook.</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Having good experience on React Redux.</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Support, debug and provide enhancements to the existing applications and Monitoring and improving front-end performance.</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Good knowledge of source code configuration management software like GIT and CI/CD pipeline using Github.</w:t>
      </w:r>
    </w:p>
    <w:p>
      <w:pPr>
        <w:pStyle w:val="36"/>
        <w:numPr>
          <w:ilvl w:val="0"/>
          <w:numId w:val="7"/>
        </w:numPr>
        <w:spacing w:line="360" w:lineRule="auto"/>
        <w:jc w:val="both"/>
        <w:rPr>
          <w:rFonts w:hint="default" w:ascii="Calibri" w:hAnsi="Calibri" w:cs="Calibri"/>
          <w:b w:val="0"/>
          <w:bCs w:val="0"/>
          <w:sz w:val="24"/>
          <w:szCs w:val="24"/>
        </w:rPr>
      </w:pPr>
      <w:r>
        <w:rPr>
          <w:rFonts w:hint="default" w:ascii="Calibri" w:hAnsi="Calibri" w:cs="Calibri"/>
          <w:b w:val="0"/>
          <w:bCs w:val="0"/>
          <w:sz w:val="24"/>
          <w:szCs w:val="24"/>
        </w:rPr>
        <w:t>Involved in production deployment Activities.</w:t>
      </w:r>
    </w:p>
    <w:p>
      <w:pPr>
        <w:pStyle w:val="36"/>
        <w:spacing w:line="360" w:lineRule="auto"/>
        <w:jc w:val="both"/>
        <w:rPr>
          <w:rFonts w:hint="default" w:ascii="Calibri" w:hAnsi="Calibri" w:eastAsia="Arial" w:cs="Calibri"/>
          <w:b w:val="0"/>
          <w:bCs w:val="0"/>
          <w:sz w:val="24"/>
          <w:szCs w:val="24"/>
        </w:rPr>
      </w:pPr>
      <w:r>
        <w:rPr>
          <w:rFonts w:hint="default" w:ascii="Calibri" w:hAnsi="Calibri" w:cs="Calibri"/>
          <w:b w:val="0"/>
          <w:bCs w:val="0"/>
          <w:sz w:val="24"/>
          <w:szCs w:val="24"/>
        </w:rPr>
        <w:pict>
          <v:shape id="_x0000_s1027" o:spid="_x0000_s1027" o:spt="75" type="#_x0000_t75" style="position:absolute;left:0pt;margin-left:0pt;margin-top:0pt;height:1pt;width:1pt;z-index:251659264;mso-width-relative:page;mso-height-relative:page;" filled="f" o:preferrelative="t" stroked="f" coordsize="21600,21600">
            <v:path/>
            <v:fill on="f" focussize="0,0"/>
            <v:stroke on="f" joinstyle="miter"/>
            <v:imagedata r:id="rId4" o:title=""/>
            <o:lock v:ext="edit" aspectratio="t"/>
          </v:shape>
        </w:pict>
      </w:r>
      <w:r>
        <w:rPr>
          <w:rFonts w:hint="default" w:ascii="Calibri" w:hAnsi="Calibri" w:cs="Calibri"/>
          <w:b w:val="0"/>
          <w:bCs w:val="0"/>
          <w:sz w:val="24"/>
          <w:szCs w:val="24"/>
        </w:rPr>
        <w:pict>
          <v:shape id="_x0000_s1026" o:spid="_x0000_s1026" o:spt="75" type="#_x0000_t75" style="position:absolute;left:0pt;margin-left:0pt;margin-top:0pt;height:1pt;width:1pt;z-index:251660288;mso-width-relative:page;mso-height-relative:page;" filled="f" o:preferrelative="t" stroked="f" coordsize="21600,21600">
            <v:path/>
            <v:fill on="f" focussize="0,0"/>
            <v:stroke on="f" joinstyle="miter"/>
            <v:imagedata r:id="rId4" o:title=""/>
            <o:lock v:ext="edit" aspectratio="t"/>
          </v:shape>
        </w:pict>
      </w:r>
    </w:p>
    <w:sectPr>
      <w:pgSz w:w="12240" w:h="15840"/>
      <w:pgMar w:top="720" w:right="1080" w:bottom="720" w:left="1080" w:header="720" w:footer="720" w:gutter="0"/>
      <w:pgBorders w:offsetFrom="page">
        <w:top w:val="inset" w:color="auto" w:sz="6" w:space="24"/>
        <w:left w:val="inset" w:color="auto" w:sz="6" w:space="24"/>
        <w:bottom w:val="outset" w:color="auto" w:sz="6" w:space="24"/>
        <w:right w:val="outset" w:color="auto" w:sz="6" w:space="24"/>
      </w:pgBorders>
      <w:cols w:space="720" w:num="1"/>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tabs>
          <w:tab w:val="left" w:pos="720"/>
        </w:tabs>
        <w:ind w:left="720" w:hanging="360"/>
      </w:pPr>
      <w:rPr>
        <w:rFonts w:hint="default" w:ascii="Symbol" w:hAnsi="Symbol"/>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00000009"/>
    <w:multiLevelType w:val="multilevel"/>
    <w:tmpl w:val="00000009"/>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00000014"/>
    <w:multiLevelType w:val="multilevel"/>
    <w:tmpl w:val="0000001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00000016"/>
    <w:multiLevelType w:val="multilevel"/>
    <w:tmpl w:val="00000016"/>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00000017"/>
    <w:multiLevelType w:val="multilevel"/>
    <w:tmpl w:val="00000017"/>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00000018"/>
    <w:multiLevelType w:val="multilevel"/>
    <w:tmpl w:val="00000018"/>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0000019"/>
    <w:multiLevelType w:val="multilevel"/>
    <w:tmpl w:val="00000019"/>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0000001A"/>
    <w:multiLevelType w:val="multilevel"/>
    <w:tmpl w:val="0000001A"/>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2C8A5E5B"/>
    <w:multiLevelType w:val="multilevel"/>
    <w:tmpl w:val="2C8A5E5B"/>
    <w:lvl w:ilvl="0" w:tentative="0">
      <w:start w:val="1"/>
      <w:numFmt w:val="bullet"/>
      <w:lvlText w:val=""/>
      <w:lvlJc w:val="left"/>
      <w:pPr>
        <w:ind w:left="720" w:hanging="360"/>
      </w:pPr>
      <w:rPr>
        <w:rFonts w:hint="default" w:ascii="Wingdings" w:hAnsi="Wingdings"/>
        <w:color w:val="auto"/>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8"/>
  </w:num>
  <w:num w:numId="4">
    <w:abstractNumId w:val="2"/>
  </w:num>
  <w:num w:numId="5">
    <w:abstractNumId w:val="3"/>
  </w:num>
  <w:num w:numId="6">
    <w:abstractNumId w:val="4"/>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709"/>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strictFirstAndLastChars w:val="1"/>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76A"/>
    <w:rsid w:val="00011030"/>
    <w:rsid w:val="00035400"/>
    <w:rsid w:val="000609BF"/>
    <w:rsid w:val="00070431"/>
    <w:rsid w:val="00086823"/>
    <w:rsid w:val="00090A4D"/>
    <w:rsid w:val="000918B8"/>
    <w:rsid w:val="00093394"/>
    <w:rsid w:val="00093B92"/>
    <w:rsid w:val="000B00B4"/>
    <w:rsid w:val="000B3F99"/>
    <w:rsid w:val="000F50DF"/>
    <w:rsid w:val="001045BF"/>
    <w:rsid w:val="0015350B"/>
    <w:rsid w:val="0017183D"/>
    <w:rsid w:val="00195F9B"/>
    <w:rsid w:val="001A699A"/>
    <w:rsid w:val="001D54BD"/>
    <w:rsid w:val="001D60B5"/>
    <w:rsid w:val="001F1746"/>
    <w:rsid w:val="002026FC"/>
    <w:rsid w:val="002329C1"/>
    <w:rsid w:val="002437E2"/>
    <w:rsid w:val="00247A2F"/>
    <w:rsid w:val="00273AEE"/>
    <w:rsid w:val="002F10A7"/>
    <w:rsid w:val="002F6314"/>
    <w:rsid w:val="003243D1"/>
    <w:rsid w:val="003604E7"/>
    <w:rsid w:val="00367410"/>
    <w:rsid w:val="0039020C"/>
    <w:rsid w:val="003C19A8"/>
    <w:rsid w:val="003D0BF7"/>
    <w:rsid w:val="003D4CDC"/>
    <w:rsid w:val="003E3262"/>
    <w:rsid w:val="004019B4"/>
    <w:rsid w:val="00405536"/>
    <w:rsid w:val="00406567"/>
    <w:rsid w:val="00441747"/>
    <w:rsid w:val="00452EA9"/>
    <w:rsid w:val="0045313B"/>
    <w:rsid w:val="00454E43"/>
    <w:rsid w:val="004725EA"/>
    <w:rsid w:val="00473851"/>
    <w:rsid w:val="004B6DD8"/>
    <w:rsid w:val="004D457C"/>
    <w:rsid w:val="004E7210"/>
    <w:rsid w:val="00532EB7"/>
    <w:rsid w:val="0053773A"/>
    <w:rsid w:val="00543F51"/>
    <w:rsid w:val="00546E29"/>
    <w:rsid w:val="005623B7"/>
    <w:rsid w:val="0057649D"/>
    <w:rsid w:val="005A7DDD"/>
    <w:rsid w:val="005D0FD7"/>
    <w:rsid w:val="0061228E"/>
    <w:rsid w:val="006278DB"/>
    <w:rsid w:val="00630EFF"/>
    <w:rsid w:val="00671344"/>
    <w:rsid w:val="0069657E"/>
    <w:rsid w:val="006B1239"/>
    <w:rsid w:val="006B5D48"/>
    <w:rsid w:val="006C34DF"/>
    <w:rsid w:val="0074494A"/>
    <w:rsid w:val="00772291"/>
    <w:rsid w:val="00784A15"/>
    <w:rsid w:val="00786D99"/>
    <w:rsid w:val="0078789F"/>
    <w:rsid w:val="00792763"/>
    <w:rsid w:val="0079277C"/>
    <w:rsid w:val="00795CF7"/>
    <w:rsid w:val="007976CD"/>
    <w:rsid w:val="007A2262"/>
    <w:rsid w:val="007F5886"/>
    <w:rsid w:val="0080219F"/>
    <w:rsid w:val="008032AE"/>
    <w:rsid w:val="0080408B"/>
    <w:rsid w:val="008108B8"/>
    <w:rsid w:val="00817DF7"/>
    <w:rsid w:val="00820E1E"/>
    <w:rsid w:val="00834C0E"/>
    <w:rsid w:val="00835E98"/>
    <w:rsid w:val="008439B3"/>
    <w:rsid w:val="00846649"/>
    <w:rsid w:val="00864220"/>
    <w:rsid w:val="008716D5"/>
    <w:rsid w:val="00883898"/>
    <w:rsid w:val="00891781"/>
    <w:rsid w:val="008C065B"/>
    <w:rsid w:val="008D3456"/>
    <w:rsid w:val="008D75A9"/>
    <w:rsid w:val="008F7A6E"/>
    <w:rsid w:val="0091182F"/>
    <w:rsid w:val="009253A4"/>
    <w:rsid w:val="00927C4F"/>
    <w:rsid w:val="009456A3"/>
    <w:rsid w:val="009541A6"/>
    <w:rsid w:val="0095576A"/>
    <w:rsid w:val="00981FD5"/>
    <w:rsid w:val="009C5C02"/>
    <w:rsid w:val="009E1702"/>
    <w:rsid w:val="009F2E50"/>
    <w:rsid w:val="009F6F6A"/>
    <w:rsid w:val="00A63B88"/>
    <w:rsid w:val="00A73C16"/>
    <w:rsid w:val="00A7692B"/>
    <w:rsid w:val="00A915D8"/>
    <w:rsid w:val="00AA1F45"/>
    <w:rsid w:val="00AC3739"/>
    <w:rsid w:val="00AC3A31"/>
    <w:rsid w:val="00AE02B0"/>
    <w:rsid w:val="00AE0FA0"/>
    <w:rsid w:val="00AE3448"/>
    <w:rsid w:val="00B146AB"/>
    <w:rsid w:val="00B17E17"/>
    <w:rsid w:val="00B209FE"/>
    <w:rsid w:val="00B42270"/>
    <w:rsid w:val="00B62470"/>
    <w:rsid w:val="00B80D6D"/>
    <w:rsid w:val="00B94A2F"/>
    <w:rsid w:val="00BA13FE"/>
    <w:rsid w:val="00BA64F8"/>
    <w:rsid w:val="00BB4DE0"/>
    <w:rsid w:val="00BC1BE2"/>
    <w:rsid w:val="00BE4EB2"/>
    <w:rsid w:val="00BE6B20"/>
    <w:rsid w:val="00BF33DA"/>
    <w:rsid w:val="00C03A9C"/>
    <w:rsid w:val="00C06C1E"/>
    <w:rsid w:val="00C10C50"/>
    <w:rsid w:val="00C23DEA"/>
    <w:rsid w:val="00C7501E"/>
    <w:rsid w:val="00C86F2F"/>
    <w:rsid w:val="00C92FDA"/>
    <w:rsid w:val="00CB423D"/>
    <w:rsid w:val="00CD52C4"/>
    <w:rsid w:val="00D22D21"/>
    <w:rsid w:val="00D42791"/>
    <w:rsid w:val="00D55129"/>
    <w:rsid w:val="00D702A5"/>
    <w:rsid w:val="00D76FE6"/>
    <w:rsid w:val="00D802ED"/>
    <w:rsid w:val="00D93547"/>
    <w:rsid w:val="00DA4DEF"/>
    <w:rsid w:val="00DC3CC9"/>
    <w:rsid w:val="00E03CD5"/>
    <w:rsid w:val="00E26A73"/>
    <w:rsid w:val="00E57551"/>
    <w:rsid w:val="00E63F5C"/>
    <w:rsid w:val="00E822F4"/>
    <w:rsid w:val="00E83DC5"/>
    <w:rsid w:val="00EB3AB3"/>
    <w:rsid w:val="00EE7C3D"/>
    <w:rsid w:val="00F06275"/>
    <w:rsid w:val="00F101F7"/>
    <w:rsid w:val="00F24B97"/>
    <w:rsid w:val="00F34697"/>
    <w:rsid w:val="00F3650D"/>
    <w:rsid w:val="00F40649"/>
    <w:rsid w:val="00F918AF"/>
    <w:rsid w:val="00F9490B"/>
    <w:rsid w:val="00FB25BF"/>
    <w:rsid w:val="00FB306A"/>
    <w:rsid w:val="01C22C1A"/>
    <w:rsid w:val="157110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kern w:val="1"/>
      <w:sz w:val="24"/>
      <w:szCs w:val="24"/>
      <w:lang w:val="en-US" w:eastAsia="ar-SA" w:bidi="ar-SA"/>
    </w:rPr>
  </w:style>
  <w:style w:type="paragraph" w:styleId="2">
    <w:name w:val="heading 1"/>
    <w:basedOn w:val="1"/>
    <w:next w:val="3"/>
    <w:qFormat/>
    <w:uiPriority w:val="9"/>
    <w:pPr>
      <w:keepNext/>
      <w:tabs>
        <w:tab w:val="left" w:pos="432"/>
      </w:tabs>
      <w:ind w:left="432" w:hanging="432"/>
      <w:jc w:val="center"/>
      <w:outlineLvl w:val="0"/>
    </w:pPr>
    <w:rPr>
      <w:rFonts w:ascii="Arial" w:hAnsi="Arial" w:cs="Arial"/>
      <w:b/>
      <w:bCs/>
      <w:sz w:val="28"/>
      <w:szCs w:val="28"/>
    </w:rPr>
  </w:style>
  <w:style w:type="paragraph" w:styleId="4">
    <w:name w:val="heading 3"/>
    <w:basedOn w:val="1"/>
    <w:next w:val="3"/>
    <w:semiHidden/>
    <w:unhideWhenUsed/>
    <w:qFormat/>
    <w:uiPriority w:val="9"/>
    <w:pPr>
      <w:keepNext/>
      <w:tabs>
        <w:tab w:val="left" w:pos="720"/>
      </w:tabs>
      <w:ind w:left="720" w:hanging="720"/>
      <w:outlineLvl w:val="2"/>
    </w:pPr>
    <w:rPr>
      <w:rFonts w:ascii="Verdana" w:hAnsi="Verdana" w:cs="Verdana"/>
      <w:b/>
      <w:bCs/>
      <w:sz w:val="18"/>
      <w:szCs w:val="18"/>
    </w:rPr>
  </w:style>
  <w:style w:type="character" w:default="1" w:styleId="5">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0"/>
    <w:rPr>
      <w:rFonts w:ascii="Verdana" w:hAnsi="Verdana" w:cs="Verdana"/>
      <w:sz w:val="17"/>
      <w:szCs w:val="17"/>
    </w:rPr>
  </w:style>
  <w:style w:type="paragraph" w:styleId="7">
    <w:name w:val="caption"/>
    <w:basedOn w:val="1"/>
    <w:next w:val="1"/>
    <w:qFormat/>
    <w:uiPriority w:val="0"/>
    <w:pPr>
      <w:suppressLineNumbers/>
      <w:spacing w:before="120" w:after="120"/>
    </w:pPr>
    <w:rPr>
      <w:rFonts w:cs="Tahoma"/>
      <w:i/>
      <w:iCs/>
    </w:rPr>
  </w:style>
  <w:style w:type="paragraph" w:styleId="8">
    <w:name w:val="footer"/>
    <w:basedOn w:val="1"/>
    <w:uiPriority w:val="0"/>
    <w:pPr>
      <w:suppressLineNumbers/>
      <w:tabs>
        <w:tab w:val="center" w:pos="4680"/>
        <w:tab w:val="right" w:pos="9360"/>
      </w:tabs>
    </w:pPr>
  </w:style>
  <w:style w:type="paragraph" w:styleId="9">
    <w:name w:val="header"/>
    <w:basedOn w:val="1"/>
    <w:qFormat/>
    <w:uiPriority w:val="0"/>
    <w:pPr>
      <w:suppressLineNumbers/>
      <w:tabs>
        <w:tab w:val="center" w:pos="4680"/>
        <w:tab w:val="right" w:pos="9360"/>
      </w:tabs>
    </w:pPr>
  </w:style>
  <w:style w:type="character" w:styleId="10">
    <w:name w:val="Hyperlink"/>
    <w:basedOn w:val="11"/>
    <w:uiPriority w:val="0"/>
    <w:rPr>
      <w:color w:val="0000FF"/>
      <w:u w:val="single"/>
    </w:rPr>
  </w:style>
  <w:style w:type="character" w:customStyle="1" w:styleId="11">
    <w:name w:val="WW-Default Paragraph Font"/>
    <w:uiPriority w:val="0"/>
  </w:style>
  <w:style w:type="paragraph" w:styleId="12">
    <w:name w:val="List"/>
    <w:basedOn w:val="3"/>
    <w:qFormat/>
    <w:uiPriority w:val="0"/>
    <w:rPr>
      <w:rFonts w:cs="Tahoma"/>
    </w:rPr>
  </w:style>
  <w:style w:type="paragraph" w:styleId="13">
    <w:name w:val="Normal (Web)"/>
    <w:basedOn w:val="1"/>
    <w:qFormat/>
    <w:uiPriority w:val="0"/>
  </w:style>
  <w:style w:type="character" w:styleId="14">
    <w:name w:val="Strong"/>
    <w:basedOn w:val="11"/>
    <w:qFormat/>
    <w:uiPriority w:val="0"/>
    <w:rPr>
      <w:b/>
      <w:bCs/>
    </w:rPr>
  </w:style>
  <w:style w:type="character" w:customStyle="1" w:styleId="15">
    <w:name w:val="WW8Num2z0"/>
    <w:uiPriority w:val="0"/>
    <w:rPr>
      <w:rFonts w:ascii="Symbol" w:hAnsi="Symbol"/>
    </w:rPr>
  </w:style>
  <w:style w:type="character" w:customStyle="1" w:styleId="16">
    <w:name w:val="WW8Num3z0"/>
    <w:uiPriority w:val="0"/>
    <w:rPr>
      <w:rFonts w:ascii="Symbol" w:hAnsi="Symbol"/>
    </w:rPr>
  </w:style>
  <w:style w:type="character" w:customStyle="1" w:styleId="17">
    <w:name w:val="Absatz-Standardschriftart"/>
    <w:uiPriority w:val="0"/>
  </w:style>
  <w:style w:type="character" w:customStyle="1" w:styleId="18">
    <w:name w:val="WW8Num4z0"/>
    <w:uiPriority w:val="0"/>
    <w:rPr>
      <w:rFonts w:ascii="Wingdings" w:hAnsi="Wingdings"/>
    </w:rPr>
  </w:style>
  <w:style w:type="character" w:customStyle="1" w:styleId="19">
    <w:name w:val="WW8Num4z1"/>
    <w:uiPriority w:val="0"/>
    <w:rPr>
      <w:rFonts w:ascii="Courier New" w:hAnsi="Courier New" w:cs="Courier New"/>
    </w:rPr>
  </w:style>
  <w:style w:type="character" w:customStyle="1" w:styleId="20">
    <w:name w:val="WW8Num4z3"/>
    <w:uiPriority w:val="0"/>
    <w:rPr>
      <w:rFonts w:ascii="Symbol" w:hAnsi="Symbol"/>
    </w:rPr>
  </w:style>
  <w:style w:type="character" w:customStyle="1" w:styleId="21">
    <w:name w:val="WW8Num5z0"/>
    <w:uiPriority w:val="0"/>
    <w:rPr>
      <w:rFonts w:ascii="Wingdings" w:hAnsi="Wingdings"/>
    </w:rPr>
  </w:style>
  <w:style w:type="character" w:customStyle="1" w:styleId="22">
    <w:name w:val="WW8Num5z1"/>
    <w:uiPriority w:val="0"/>
    <w:rPr>
      <w:rFonts w:ascii="Courier New" w:hAnsi="Courier New" w:cs="Courier New"/>
    </w:rPr>
  </w:style>
  <w:style w:type="character" w:customStyle="1" w:styleId="23">
    <w:name w:val="WW8Num5z3"/>
    <w:qFormat/>
    <w:uiPriority w:val="0"/>
    <w:rPr>
      <w:rFonts w:ascii="Symbol" w:hAnsi="Symbol"/>
    </w:rPr>
  </w:style>
  <w:style w:type="character" w:customStyle="1" w:styleId="24">
    <w:name w:val="Heading 1 Char_24733bf3-8f8c-4942-822f-7ec37f02fef8"/>
    <w:basedOn w:val="11"/>
    <w:qFormat/>
    <w:uiPriority w:val="0"/>
    <w:rPr>
      <w:rFonts w:ascii="Cambria" w:hAnsi="Cambria" w:eastAsia="Times New Roman" w:cs="Times New Roman"/>
      <w:b/>
      <w:bCs/>
      <w:kern w:val="1"/>
      <w:sz w:val="32"/>
      <w:szCs w:val="32"/>
    </w:rPr>
  </w:style>
  <w:style w:type="character" w:customStyle="1" w:styleId="25">
    <w:name w:val="Heading 3 Char_8380c299-23c9-4ca3-9b2f-28a7a477e387"/>
    <w:basedOn w:val="11"/>
    <w:qFormat/>
    <w:uiPriority w:val="0"/>
    <w:rPr>
      <w:rFonts w:ascii="Cambria" w:hAnsi="Cambria" w:eastAsia="Times New Roman" w:cs="Times New Roman"/>
      <w:b/>
      <w:bCs/>
      <w:sz w:val="26"/>
      <w:szCs w:val="26"/>
    </w:rPr>
  </w:style>
  <w:style w:type="character" w:customStyle="1" w:styleId="26">
    <w:name w:val="normal-h"/>
    <w:basedOn w:val="11"/>
    <w:qFormat/>
    <w:uiPriority w:val="0"/>
  </w:style>
  <w:style w:type="character" w:customStyle="1" w:styleId="27">
    <w:name w:val="Header Char_021a7c6b-4126-4ceb-a664-eee7bceaf542"/>
    <w:basedOn w:val="11"/>
    <w:uiPriority w:val="0"/>
    <w:rPr>
      <w:sz w:val="24"/>
      <w:szCs w:val="24"/>
    </w:rPr>
  </w:style>
  <w:style w:type="character" w:customStyle="1" w:styleId="28">
    <w:name w:val="Footer Char_05a7477c-fa65-4b22-a969-2d3ae52a8725"/>
    <w:basedOn w:val="11"/>
    <w:qFormat/>
    <w:uiPriority w:val="0"/>
    <w:rPr>
      <w:sz w:val="24"/>
      <w:szCs w:val="24"/>
    </w:rPr>
  </w:style>
  <w:style w:type="character" w:customStyle="1" w:styleId="29">
    <w:name w:val="blackres1"/>
    <w:basedOn w:val="11"/>
    <w:qFormat/>
    <w:uiPriority w:val="0"/>
    <w:rPr>
      <w:rFonts w:ascii="Arial" w:hAnsi="Arial" w:cs="Arial"/>
      <w:color w:val="000000"/>
      <w:sz w:val="20"/>
      <w:szCs w:val="20"/>
    </w:rPr>
  </w:style>
  <w:style w:type="character" w:customStyle="1" w:styleId="30">
    <w:name w:val="Body Text Char"/>
    <w:basedOn w:val="11"/>
    <w:uiPriority w:val="0"/>
    <w:rPr>
      <w:rFonts w:ascii="Verdana" w:hAnsi="Verdana" w:cs="Verdana"/>
      <w:sz w:val="24"/>
      <w:szCs w:val="24"/>
    </w:rPr>
  </w:style>
  <w:style w:type="character" w:customStyle="1" w:styleId="31">
    <w:name w:val="apple-style-span"/>
    <w:basedOn w:val="11"/>
    <w:uiPriority w:val="0"/>
  </w:style>
  <w:style w:type="paragraph" w:customStyle="1" w:styleId="32">
    <w:name w:val="Heading"/>
    <w:basedOn w:val="1"/>
    <w:next w:val="3"/>
    <w:qFormat/>
    <w:uiPriority w:val="0"/>
    <w:pPr>
      <w:keepNext/>
      <w:spacing w:before="240" w:after="120"/>
    </w:pPr>
    <w:rPr>
      <w:rFonts w:ascii="Arial" w:hAnsi="Arial" w:eastAsia="Arial Unicode MS" w:cs="Tahoma"/>
      <w:sz w:val="28"/>
      <w:szCs w:val="28"/>
    </w:rPr>
  </w:style>
  <w:style w:type="paragraph" w:customStyle="1" w:styleId="33">
    <w:name w:val="Index"/>
    <w:basedOn w:val="1"/>
    <w:uiPriority w:val="0"/>
    <w:pPr>
      <w:suppressLineNumbers/>
    </w:pPr>
    <w:rPr>
      <w:rFonts w:cs="Tahoma"/>
    </w:rPr>
  </w:style>
  <w:style w:type="paragraph" w:customStyle="1" w:styleId="34">
    <w:name w:val="normal-p"/>
    <w:basedOn w:val="1"/>
    <w:uiPriority w:val="0"/>
  </w:style>
  <w:style w:type="paragraph" w:customStyle="1" w:styleId="35">
    <w:name w:val="Normal + justified"/>
    <w:basedOn w:val="1"/>
    <w:qFormat/>
    <w:uiPriority w:val="0"/>
  </w:style>
  <w:style w:type="paragraph" w:styleId="36">
    <w:name w:val="List Paragraph"/>
    <w:basedOn w:val="1"/>
    <w:link w:val="38"/>
    <w:qFormat/>
    <w:uiPriority w:val="1"/>
    <w:pPr>
      <w:ind w:left="720"/>
    </w:pPr>
    <w:rPr>
      <w:sz w:val="20"/>
      <w:szCs w:val="20"/>
    </w:rPr>
  </w:style>
  <w:style w:type="character" w:customStyle="1" w:styleId="37">
    <w:name w:val="Mention1"/>
    <w:basedOn w:val="5"/>
    <w:uiPriority w:val="99"/>
    <w:rPr>
      <w:color w:val="2B579A"/>
      <w:shd w:val="clear" w:color="auto" w:fill="E6E6E6"/>
    </w:rPr>
  </w:style>
  <w:style w:type="character" w:customStyle="1" w:styleId="38">
    <w:name w:val="List Paragraph Char"/>
    <w:link w:val="36"/>
    <w:qFormat/>
    <w:uiPriority w:val="34"/>
    <w:rPr>
      <w:kern w:val="1"/>
      <w:lang w:eastAsia="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40EBA6-D152-4966-92C3-1423DAB92A7C}">
  <ds:schemaRefs/>
</ds:datastoreItem>
</file>

<file path=docProps/app.xml><?xml version="1.0" encoding="utf-8"?>
<Properties xmlns="http://schemas.openxmlformats.org/officeDocument/2006/extended-properties" xmlns:vt="http://schemas.openxmlformats.org/officeDocument/2006/docPropsVTypes">
  <Template>Normal</Template>
  <Pages>3</Pages>
  <Words>769</Words>
  <Characters>4385</Characters>
  <Lines>36</Lines>
  <Paragraphs>10</Paragraphs>
  <TotalTime>5</TotalTime>
  <ScaleCrop>false</ScaleCrop>
  <LinksUpToDate>false</LinksUpToDate>
  <CharactersWithSpaces>5144</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2022-12-10T06:00:00Z</dcterms:created>
  <dc:creator>computer</dc:creator>
  <cp:lastModifiedBy>Sreedhar Reddy</cp:lastModifiedBy>
  <cp:lastPrinted>2012-01-20T08:50:00Z</cp:lastPrinted>
  <dcterms:modified xsi:type="dcterms:W3CDTF">2022-12-10T07:36:57Z</dcterms:modified>
  <dc:title>RESUME</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5234CDBB6A89497B841C5F6A5D322E7C</vt:lpwstr>
  </property>
</Properties>
</file>